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A77CCF4" w14:textId="49B4646C" w:rsidR="007166CE" w:rsidRDefault="00945C33"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287D6744" wp14:editId="644908C2">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60FE98C3" w14:textId="77777777" w:rsidR="007166CE" w:rsidRDefault="007166CE" w:rsidP="007166CE">
      <w:pPr>
        <w:pStyle w:val="berschrift1"/>
      </w:pPr>
      <w:r>
        <w:br w:type="page"/>
      </w:r>
      <w:r>
        <w:lastRenderedPageBreak/>
        <w:t>Vorwort</w:t>
      </w:r>
    </w:p>
    <w:p w14:paraId="22374EE1"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3ED9BFA4" w14:textId="77777777" w:rsidR="007E1779" w:rsidRDefault="008D7463" w:rsidP="007166CE">
      <w:r>
        <w:t xml:space="preserve">Dieses Jahr hat uns allen eine Menge abverlangt – doch Gott hat uns hindurchgetragen. </w:t>
      </w:r>
    </w:p>
    <w:p w14:paraId="4299CF5E"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21B52C5B" w14:textId="77777777" w:rsidR="007E1779" w:rsidRDefault="007E1779" w:rsidP="007166CE">
      <w:r>
        <w:t>Vielleicht hat aber auch der eine oder die andere Lust, mitzumachen und neue Bücher zu erstellen – sprecht mich einfach an.</w:t>
      </w:r>
    </w:p>
    <w:p w14:paraId="3E73656B" w14:textId="77777777" w:rsidR="007166CE" w:rsidRDefault="007166CE" w:rsidP="007166CE">
      <w:r>
        <w:t>Euch allen wünsche ich Gottes reichen Segen und dass Ihr für Euch interessante Texte hier findet. Für Anregungen bin ich immer dankbar.</w:t>
      </w:r>
    </w:p>
    <w:p w14:paraId="6C0682D9" w14:textId="77777777" w:rsidR="007166CE" w:rsidRDefault="007166CE" w:rsidP="007166CE">
      <w:r>
        <w:t>Gruß &amp; Segen,</w:t>
      </w:r>
    </w:p>
    <w:p w14:paraId="50D6BBE3" w14:textId="77777777" w:rsidR="007166CE" w:rsidRDefault="007166CE" w:rsidP="007166CE">
      <w:r>
        <w:t>Andreas</w:t>
      </w:r>
    </w:p>
    <w:p w14:paraId="58F2D372"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3190AE11" w14:textId="4C141A36" w:rsidR="00BE76D1" w:rsidRPr="00BE76D1" w:rsidRDefault="00BE76D1" w:rsidP="00BE76D1">
      <w:pPr>
        <w:pStyle w:val="berschrift1"/>
      </w:pPr>
      <w:proofErr w:type="spellStart"/>
      <w:r w:rsidRPr="00BE76D1">
        <w:lastRenderedPageBreak/>
        <w:t>Slüter</w:t>
      </w:r>
      <w:proofErr w:type="spellEnd"/>
      <w:r w:rsidRPr="00BE76D1">
        <w:t xml:space="preserve">, Joachim - </w:t>
      </w:r>
      <w:proofErr w:type="spellStart"/>
      <w:r w:rsidRPr="00BE76D1">
        <w:t>Eyne</w:t>
      </w:r>
      <w:proofErr w:type="spellEnd"/>
      <w:r w:rsidRPr="00BE76D1">
        <w:t xml:space="preserve"> schone und </w:t>
      </w:r>
      <w:proofErr w:type="spellStart"/>
      <w:r w:rsidRPr="00BE76D1">
        <w:t>ser</w:t>
      </w:r>
      <w:proofErr w:type="spellEnd"/>
      <w:r w:rsidRPr="00BE76D1">
        <w:t xml:space="preserve"> </w:t>
      </w:r>
      <w:proofErr w:type="spellStart"/>
      <w:r w:rsidRPr="00BE76D1">
        <w:t>nutte</w:t>
      </w:r>
      <w:proofErr w:type="spellEnd"/>
      <w:r w:rsidRPr="00BE76D1">
        <w:t xml:space="preserve"> </w:t>
      </w:r>
      <w:proofErr w:type="spellStart"/>
      <w:r w:rsidRPr="00BE76D1">
        <w:t>Christlike</w:t>
      </w:r>
      <w:proofErr w:type="spellEnd"/>
      <w:r w:rsidRPr="00BE76D1">
        <w:t xml:space="preserve"> </w:t>
      </w:r>
      <w:proofErr w:type="spellStart"/>
      <w:r w:rsidRPr="00BE76D1">
        <w:t>underwysynge</w:t>
      </w:r>
      <w:proofErr w:type="spellEnd"/>
      <w:r w:rsidRPr="00BE76D1">
        <w:t xml:space="preserve"> allen </w:t>
      </w:r>
      <w:proofErr w:type="spellStart"/>
      <w:r w:rsidRPr="00BE76D1">
        <w:t>Christgelovigen</w:t>
      </w:r>
      <w:proofErr w:type="spellEnd"/>
      <w:r w:rsidRPr="00BE76D1">
        <w:t xml:space="preserve"> </w:t>
      </w:r>
      <w:proofErr w:type="spellStart"/>
      <w:r w:rsidRPr="00BE76D1">
        <w:t>mynschen</w:t>
      </w:r>
      <w:proofErr w:type="spellEnd"/>
      <w:r w:rsidRPr="00BE76D1">
        <w:t xml:space="preserve">, </w:t>
      </w:r>
      <w:r w:rsidRPr="00BE76D1">
        <w:rPr>
          <w:rStyle w:val="Fett"/>
          <w:b/>
          <w:bCs/>
        </w:rPr>
        <w:t xml:space="preserve">(nicht </w:t>
      </w:r>
      <w:proofErr w:type="spellStart"/>
      <w:r w:rsidRPr="00BE76D1">
        <w:rPr>
          <w:rStyle w:val="Fett"/>
          <w:b/>
          <w:bCs/>
        </w:rPr>
        <w:t>allene</w:t>
      </w:r>
      <w:proofErr w:type="spellEnd"/>
      <w:r w:rsidRPr="00BE76D1">
        <w:rPr>
          <w:rStyle w:val="Fett"/>
          <w:b/>
          <w:bCs/>
        </w:rPr>
        <w:t xml:space="preserve"> denn </w:t>
      </w:r>
      <w:proofErr w:type="spellStart"/>
      <w:r w:rsidRPr="00BE76D1">
        <w:rPr>
          <w:rStyle w:val="Fett"/>
          <w:b/>
          <w:bCs/>
        </w:rPr>
        <w:t>kynderen</w:t>
      </w:r>
      <w:proofErr w:type="spellEnd"/>
      <w:r w:rsidRPr="00BE76D1">
        <w:rPr>
          <w:rStyle w:val="Fett"/>
          <w:b/>
          <w:bCs/>
        </w:rPr>
        <w:t xml:space="preserve"> </w:t>
      </w:r>
      <w:proofErr w:type="spellStart"/>
      <w:r w:rsidRPr="00BE76D1">
        <w:rPr>
          <w:rStyle w:val="Fett"/>
          <w:b/>
          <w:bCs/>
        </w:rPr>
        <w:t>unde</w:t>
      </w:r>
      <w:proofErr w:type="spellEnd"/>
      <w:r w:rsidRPr="00BE76D1">
        <w:rPr>
          <w:rStyle w:val="Fett"/>
          <w:b/>
          <w:bCs/>
        </w:rPr>
        <w:t xml:space="preserve"> jungen lüden) </w:t>
      </w:r>
      <w:proofErr w:type="spellStart"/>
      <w:r w:rsidRPr="00BE76D1">
        <w:rPr>
          <w:rStyle w:val="Fett"/>
          <w:b/>
          <w:bCs/>
        </w:rPr>
        <w:t>sunder</w:t>
      </w:r>
      <w:proofErr w:type="spellEnd"/>
      <w:r w:rsidRPr="00BE76D1">
        <w:rPr>
          <w:rStyle w:val="Fett"/>
          <w:b/>
          <w:bCs/>
        </w:rPr>
        <w:t xml:space="preserve"> </w:t>
      </w:r>
      <w:proofErr w:type="spellStart"/>
      <w:r w:rsidRPr="00BE76D1">
        <w:rPr>
          <w:rStyle w:val="Fett"/>
          <w:b/>
          <w:bCs/>
        </w:rPr>
        <w:t>ock</w:t>
      </w:r>
      <w:proofErr w:type="spellEnd"/>
      <w:r w:rsidRPr="00BE76D1">
        <w:rPr>
          <w:rStyle w:val="Fett"/>
          <w:b/>
          <w:bCs/>
        </w:rPr>
        <w:t xml:space="preserve"> den </w:t>
      </w:r>
      <w:proofErr w:type="spellStart"/>
      <w:r w:rsidRPr="00BE76D1">
        <w:rPr>
          <w:rStyle w:val="Fett"/>
          <w:b/>
          <w:bCs/>
        </w:rPr>
        <w:t>olden</w:t>
      </w:r>
      <w:proofErr w:type="spellEnd"/>
      <w:r w:rsidRPr="00BE76D1">
        <w:rPr>
          <w:rStyle w:val="Fett"/>
          <w:b/>
          <w:bCs/>
        </w:rPr>
        <w:t xml:space="preserve"> </w:t>
      </w:r>
      <w:proofErr w:type="spellStart"/>
      <w:r w:rsidRPr="00BE76D1">
        <w:rPr>
          <w:rStyle w:val="Fett"/>
          <w:b/>
          <w:bCs/>
        </w:rPr>
        <w:t>wol</w:t>
      </w:r>
      <w:proofErr w:type="spellEnd"/>
      <w:r w:rsidRPr="00BE76D1">
        <w:rPr>
          <w:rStyle w:val="Fett"/>
          <w:b/>
          <w:bCs/>
        </w:rPr>
        <w:t xml:space="preserve"> </w:t>
      </w:r>
      <w:proofErr w:type="spellStart"/>
      <w:r w:rsidRPr="00BE76D1">
        <w:rPr>
          <w:rStyle w:val="Fett"/>
          <w:b/>
          <w:bCs/>
        </w:rPr>
        <w:t>antomerckende</w:t>
      </w:r>
      <w:proofErr w:type="spellEnd"/>
      <w:r w:rsidRPr="00BE76D1">
        <w:rPr>
          <w:rStyle w:val="Fett"/>
          <w:b/>
          <w:bCs/>
        </w:rPr>
        <w:t xml:space="preserve"> / na der </w:t>
      </w:r>
      <w:proofErr w:type="spellStart"/>
      <w:r w:rsidRPr="00BE76D1">
        <w:rPr>
          <w:rStyle w:val="Fett"/>
          <w:b/>
          <w:bCs/>
        </w:rPr>
        <w:t>wyse</w:t>
      </w:r>
      <w:proofErr w:type="spellEnd"/>
      <w:r w:rsidRPr="00BE76D1">
        <w:rPr>
          <w:rStyle w:val="Fett"/>
          <w:b/>
          <w:bCs/>
        </w:rPr>
        <w:t xml:space="preserve"> </w:t>
      </w:r>
      <w:proofErr w:type="spellStart"/>
      <w:r w:rsidRPr="00BE76D1">
        <w:rPr>
          <w:rStyle w:val="Fett"/>
          <w:b/>
          <w:bCs/>
        </w:rPr>
        <w:t>eyner</w:t>
      </w:r>
      <w:proofErr w:type="spellEnd"/>
      <w:r w:rsidRPr="00BE76D1">
        <w:rPr>
          <w:rStyle w:val="Fett"/>
          <w:b/>
          <w:bCs/>
        </w:rPr>
        <w:t xml:space="preserve"> </w:t>
      </w:r>
      <w:proofErr w:type="spellStart"/>
      <w:r w:rsidRPr="00BE76D1">
        <w:rPr>
          <w:rStyle w:val="Fett"/>
          <w:b/>
          <w:bCs/>
        </w:rPr>
        <w:t>vrage</w:t>
      </w:r>
      <w:proofErr w:type="spellEnd"/>
      <w:r w:rsidRPr="00BE76D1">
        <w:rPr>
          <w:rStyle w:val="Fett"/>
          <w:b/>
          <w:bCs/>
        </w:rPr>
        <w:t xml:space="preserve"> und </w:t>
      </w:r>
      <w:proofErr w:type="spellStart"/>
      <w:r w:rsidRPr="00BE76D1">
        <w:rPr>
          <w:rStyle w:val="Fett"/>
          <w:b/>
          <w:bCs/>
        </w:rPr>
        <w:t>antwordt</w:t>
      </w:r>
      <w:proofErr w:type="spellEnd"/>
      <w:r w:rsidRPr="00BE76D1">
        <w:t xml:space="preserve"> </w:t>
      </w:r>
    </w:p>
    <w:p w14:paraId="1672938D" w14:textId="77777777" w:rsidR="00BE76D1" w:rsidRDefault="00BE76D1" w:rsidP="00BE76D1">
      <w:pPr>
        <w:pStyle w:val="StandardWeb"/>
      </w:pPr>
      <w:proofErr w:type="spellStart"/>
      <w:r>
        <w:t>VRaghe</w:t>
      </w:r>
      <w:proofErr w:type="spellEnd"/>
      <w:r>
        <w:t>. Wat bist du?</w:t>
      </w:r>
      <w:r>
        <w:br/>
      </w:r>
      <w:proofErr w:type="spellStart"/>
      <w:r>
        <w:t>Antwerdt</w:t>
      </w:r>
      <w:proofErr w:type="spellEnd"/>
      <w:r>
        <w:t xml:space="preserve">. </w:t>
      </w:r>
      <w:proofErr w:type="spellStart"/>
      <w:r>
        <w:t>Eyn</w:t>
      </w:r>
      <w:proofErr w:type="spellEnd"/>
      <w:r>
        <w:t xml:space="preserve"> </w:t>
      </w:r>
      <w:proofErr w:type="spellStart"/>
      <w:r>
        <w:t>vornufftich</w:t>
      </w:r>
      <w:proofErr w:type="spellEnd"/>
      <w:r>
        <w:t xml:space="preserve"> und </w:t>
      </w:r>
      <w:proofErr w:type="spellStart"/>
      <w:r>
        <w:t>sterfflick</w:t>
      </w:r>
      <w:proofErr w:type="spellEnd"/>
      <w:r>
        <w:t xml:space="preserve"> </w:t>
      </w:r>
      <w:proofErr w:type="spellStart"/>
      <w:r>
        <w:t>minsche</w:t>
      </w:r>
      <w:proofErr w:type="spellEnd"/>
      <w:r>
        <w:t xml:space="preserve">/ </w:t>
      </w:r>
      <w:proofErr w:type="spellStart"/>
      <w:r>
        <w:t>eyn</w:t>
      </w:r>
      <w:proofErr w:type="spellEnd"/>
      <w:r>
        <w:t xml:space="preserve"> </w:t>
      </w:r>
      <w:proofErr w:type="spellStart"/>
      <w:r>
        <w:t>creatur</w:t>
      </w:r>
      <w:proofErr w:type="spellEnd"/>
      <w:r>
        <w:t xml:space="preserve"> van </w:t>
      </w:r>
      <w:proofErr w:type="spellStart"/>
      <w:r>
        <w:t>gade</w:t>
      </w:r>
      <w:proofErr w:type="spellEnd"/>
      <w:r>
        <w:t xml:space="preserve"> </w:t>
      </w:r>
      <w:proofErr w:type="spellStart"/>
      <w:r>
        <w:t>geschapen</w:t>
      </w:r>
      <w:proofErr w:type="spellEnd"/>
      <w:r>
        <w:t xml:space="preserve">. </w:t>
      </w:r>
    </w:p>
    <w:p w14:paraId="449345BD" w14:textId="77777777" w:rsidR="00BE76D1" w:rsidRDefault="00BE76D1" w:rsidP="00BE76D1">
      <w:pPr>
        <w:pStyle w:val="StandardWeb"/>
      </w:pPr>
      <w:proofErr w:type="spellStart"/>
      <w:r>
        <w:t>Vrage</w:t>
      </w:r>
      <w:proofErr w:type="spellEnd"/>
      <w:r>
        <w:t xml:space="preserve">/ </w:t>
      </w:r>
      <w:proofErr w:type="spellStart"/>
      <w:r>
        <w:t>Warumme</w:t>
      </w:r>
      <w:proofErr w:type="spellEnd"/>
      <w:r>
        <w:t xml:space="preserve"> </w:t>
      </w:r>
      <w:proofErr w:type="spellStart"/>
      <w:r>
        <w:t>hefft</w:t>
      </w:r>
      <w:proofErr w:type="spellEnd"/>
      <w:r>
        <w:t xml:space="preserve"> </w:t>
      </w:r>
      <w:proofErr w:type="spellStart"/>
      <w:r>
        <w:t>dy</w:t>
      </w:r>
      <w:proofErr w:type="spellEnd"/>
      <w:r>
        <w:t xml:space="preserve"> </w:t>
      </w:r>
      <w:proofErr w:type="spellStart"/>
      <w:r>
        <w:t>godt</w:t>
      </w:r>
      <w:proofErr w:type="spellEnd"/>
      <w:r>
        <w:t xml:space="preserve"> </w:t>
      </w:r>
      <w:proofErr w:type="spellStart"/>
      <w:r>
        <w:t>geschapen</w:t>
      </w:r>
      <w:proofErr w:type="spellEnd"/>
      <w:r>
        <w:t>?</w:t>
      </w:r>
      <w:r>
        <w:br/>
      </w:r>
      <w:proofErr w:type="spellStart"/>
      <w:r>
        <w:t>Antwerdt</w:t>
      </w:r>
      <w:proofErr w:type="spellEnd"/>
      <w:r>
        <w:t xml:space="preserve">. Dat </w:t>
      </w:r>
      <w:proofErr w:type="spellStart"/>
      <w:r>
        <w:t>yck</w:t>
      </w:r>
      <w:proofErr w:type="spellEnd"/>
      <w:r>
        <w:t xml:space="preserve"> </w:t>
      </w:r>
      <w:proofErr w:type="spellStart"/>
      <w:r>
        <w:t>ene</w:t>
      </w:r>
      <w:proofErr w:type="spellEnd"/>
      <w:r>
        <w:t xml:space="preserve"> schal </w:t>
      </w:r>
      <w:proofErr w:type="spellStart"/>
      <w:r>
        <w:t>leren</w:t>
      </w:r>
      <w:proofErr w:type="spellEnd"/>
      <w:r>
        <w:t xml:space="preserve"> kennen/ </w:t>
      </w:r>
      <w:proofErr w:type="spellStart"/>
      <w:r>
        <w:t>yn</w:t>
      </w:r>
      <w:proofErr w:type="spellEnd"/>
      <w:r>
        <w:t xml:space="preserve"> </w:t>
      </w:r>
      <w:proofErr w:type="spellStart"/>
      <w:r>
        <w:t>em</w:t>
      </w:r>
      <w:proofErr w:type="spellEnd"/>
      <w:r>
        <w:t xml:space="preserve"> </w:t>
      </w:r>
      <w:proofErr w:type="spellStart"/>
      <w:r>
        <w:t>gelouen</w:t>
      </w:r>
      <w:proofErr w:type="spellEnd"/>
      <w:r>
        <w:t xml:space="preserve">/ und </w:t>
      </w:r>
      <w:proofErr w:type="spellStart"/>
      <w:r>
        <w:t>ene</w:t>
      </w:r>
      <w:proofErr w:type="spellEnd"/>
      <w:r>
        <w:t xml:space="preserve"> </w:t>
      </w:r>
      <w:proofErr w:type="spellStart"/>
      <w:r>
        <w:t>leff</w:t>
      </w:r>
      <w:proofErr w:type="spellEnd"/>
      <w:r>
        <w:t xml:space="preserve"> </w:t>
      </w:r>
      <w:proofErr w:type="spellStart"/>
      <w:r>
        <w:t>hebben</w:t>
      </w:r>
      <w:proofErr w:type="spellEnd"/>
      <w:r>
        <w:t xml:space="preserve">. </w:t>
      </w:r>
    </w:p>
    <w:p w14:paraId="60E7425E" w14:textId="77777777" w:rsidR="00BE76D1" w:rsidRDefault="00BE76D1" w:rsidP="00BE76D1">
      <w:pPr>
        <w:pStyle w:val="StandardWeb"/>
      </w:pPr>
      <w:proofErr w:type="spellStart"/>
      <w:r>
        <w:t>Vrage</w:t>
      </w:r>
      <w:proofErr w:type="spellEnd"/>
      <w:r>
        <w:t xml:space="preserve">. So höre </w:t>
      </w:r>
      <w:proofErr w:type="spellStart"/>
      <w:r>
        <w:t>yck</w:t>
      </w:r>
      <w:proofErr w:type="spellEnd"/>
      <w:r>
        <w:t xml:space="preserve"> </w:t>
      </w:r>
      <w:proofErr w:type="spellStart"/>
      <w:r>
        <w:t>wol</w:t>
      </w:r>
      <w:proofErr w:type="spellEnd"/>
      <w:r>
        <w:t xml:space="preserve"> du </w:t>
      </w:r>
      <w:proofErr w:type="spellStart"/>
      <w:r>
        <w:t>byst</w:t>
      </w:r>
      <w:proofErr w:type="spellEnd"/>
      <w:r>
        <w:t xml:space="preserve"> </w:t>
      </w:r>
      <w:proofErr w:type="spellStart"/>
      <w:r>
        <w:t>eyn</w:t>
      </w:r>
      <w:proofErr w:type="spellEnd"/>
      <w:r>
        <w:t xml:space="preserve"> Christen?</w:t>
      </w:r>
      <w:r>
        <w:br/>
      </w:r>
      <w:proofErr w:type="spellStart"/>
      <w:r>
        <w:t>Antwerdt</w:t>
      </w:r>
      <w:proofErr w:type="spellEnd"/>
      <w:r>
        <w:t xml:space="preserve">. Ja </w:t>
      </w:r>
      <w:proofErr w:type="spellStart"/>
      <w:r>
        <w:t>eyn</w:t>
      </w:r>
      <w:proofErr w:type="spellEnd"/>
      <w:r>
        <w:t xml:space="preserve"> </w:t>
      </w:r>
      <w:proofErr w:type="spellStart"/>
      <w:r>
        <w:t>crysten</w:t>
      </w:r>
      <w:proofErr w:type="spellEnd"/>
      <w:r>
        <w:t xml:space="preserve"> </w:t>
      </w:r>
      <w:proofErr w:type="spellStart"/>
      <w:r>
        <w:t>byn</w:t>
      </w:r>
      <w:proofErr w:type="spellEnd"/>
      <w:r>
        <w:t xml:space="preserve"> </w:t>
      </w:r>
      <w:proofErr w:type="spellStart"/>
      <w:r>
        <w:t>ick</w:t>
      </w:r>
      <w:proofErr w:type="spellEnd"/>
      <w:r>
        <w:t xml:space="preserve">. </w:t>
      </w:r>
    </w:p>
    <w:p w14:paraId="22EA00C5" w14:textId="77777777" w:rsidR="00BE76D1" w:rsidRDefault="00BE76D1" w:rsidP="00BE76D1">
      <w:pPr>
        <w:pStyle w:val="StandardWeb"/>
      </w:pPr>
      <w:proofErr w:type="spellStart"/>
      <w:r w:rsidRPr="00945C33">
        <w:rPr>
          <w:lang w:val="en-US"/>
        </w:rPr>
        <w:t>Vrage</w:t>
      </w:r>
      <w:proofErr w:type="spellEnd"/>
      <w:r w:rsidRPr="00945C33">
        <w:rPr>
          <w:lang w:val="en-US"/>
        </w:rPr>
        <w:t xml:space="preserve">. Wat </w:t>
      </w:r>
      <w:proofErr w:type="spellStart"/>
      <w:r w:rsidRPr="00945C33">
        <w:rPr>
          <w:lang w:val="en-US"/>
        </w:rPr>
        <w:t>ys</w:t>
      </w:r>
      <w:proofErr w:type="spellEnd"/>
      <w:r w:rsidRPr="00945C33">
        <w:rPr>
          <w:lang w:val="en-US"/>
        </w:rPr>
        <w:t xml:space="preserve"> </w:t>
      </w:r>
      <w:proofErr w:type="spellStart"/>
      <w:r w:rsidRPr="00945C33">
        <w:rPr>
          <w:lang w:val="en-US"/>
        </w:rPr>
        <w:t>eyn</w:t>
      </w:r>
      <w:proofErr w:type="spellEnd"/>
      <w:r w:rsidRPr="00945C33">
        <w:rPr>
          <w:lang w:val="en-US"/>
        </w:rPr>
        <w:t xml:space="preserve"> Christen?</w:t>
      </w:r>
      <w:r w:rsidRPr="00945C33">
        <w:rPr>
          <w:lang w:val="en-US"/>
        </w:rPr>
        <w:br/>
      </w:r>
      <w:proofErr w:type="spellStart"/>
      <w:r>
        <w:t>Antwerdt</w:t>
      </w:r>
      <w:proofErr w:type="spellEnd"/>
      <w:r>
        <w:t xml:space="preserve">. De </w:t>
      </w:r>
      <w:proofErr w:type="spellStart"/>
      <w:r>
        <w:t>eynen</w:t>
      </w:r>
      <w:proofErr w:type="spellEnd"/>
      <w:r>
        <w:t xml:space="preserve"> </w:t>
      </w:r>
      <w:proofErr w:type="spellStart"/>
      <w:r>
        <w:t>namen</w:t>
      </w:r>
      <w:proofErr w:type="spellEnd"/>
      <w:r>
        <w:t xml:space="preserve"> </w:t>
      </w:r>
      <w:proofErr w:type="spellStart"/>
      <w:r>
        <w:t>hefft</w:t>
      </w:r>
      <w:proofErr w:type="spellEnd"/>
      <w:r>
        <w:t xml:space="preserve"> </w:t>
      </w:r>
      <w:proofErr w:type="spellStart"/>
      <w:r>
        <w:t>vann</w:t>
      </w:r>
      <w:proofErr w:type="spellEnd"/>
      <w:r>
        <w:t xml:space="preserve"> Christo/ und </w:t>
      </w:r>
      <w:proofErr w:type="spellStart"/>
      <w:r>
        <w:t>deyt</w:t>
      </w:r>
      <w:proofErr w:type="spellEnd"/>
      <w:r>
        <w:t xml:space="preserve"> </w:t>
      </w:r>
      <w:proofErr w:type="spellStart"/>
      <w:r>
        <w:t>synen</w:t>
      </w:r>
      <w:proofErr w:type="spellEnd"/>
      <w:r>
        <w:t xml:space="preserve"> </w:t>
      </w:r>
      <w:proofErr w:type="spellStart"/>
      <w:r>
        <w:t>wyllen</w:t>
      </w:r>
      <w:proofErr w:type="spellEnd"/>
      <w:r>
        <w:t xml:space="preserve">/ und </w:t>
      </w:r>
      <w:proofErr w:type="spellStart"/>
      <w:r>
        <w:t>glouet</w:t>
      </w:r>
      <w:proofErr w:type="spellEnd"/>
      <w:r>
        <w:t xml:space="preserve"> </w:t>
      </w:r>
      <w:proofErr w:type="spellStart"/>
      <w:r>
        <w:t>yn</w:t>
      </w:r>
      <w:proofErr w:type="spellEnd"/>
      <w:r>
        <w:t xml:space="preserve"> </w:t>
      </w:r>
      <w:proofErr w:type="spellStart"/>
      <w:r>
        <w:t>em</w:t>
      </w:r>
      <w:proofErr w:type="spellEnd"/>
      <w:r>
        <w:t xml:space="preserve">. </w:t>
      </w:r>
    </w:p>
    <w:p w14:paraId="062C3945" w14:textId="77777777" w:rsidR="00BE76D1" w:rsidRDefault="00BE76D1" w:rsidP="00BE76D1">
      <w:pPr>
        <w:pStyle w:val="StandardWeb"/>
      </w:pPr>
      <w:proofErr w:type="spellStart"/>
      <w:r w:rsidRPr="00945C33">
        <w:rPr>
          <w:lang w:val="en-US"/>
        </w:rPr>
        <w:t>Vrage</w:t>
      </w:r>
      <w:proofErr w:type="spellEnd"/>
      <w:r w:rsidRPr="00945C33">
        <w:rPr>
          <w:lang w:val="en-US"/>
        </w:rPr>
        <w:t xml:space="preserve">. Wat </w:t>
      </w:r>
      <w:proofErr w:type="spellStart"/>
      <w:r w:rsidRPr="00945C33">
        <w:rPr>
          <w:lang w:val="en-US"/>
        </w:rPr>
        <w:t>louestu</w:t>
      </w:r>
      <w:proofErr w:type="spellEnd"/>
      <w:r w:rsidRPr="00945C33">
        <w:rPr>
          <w:lang w:val="en-US"/>
        </w:rPr>
        <w:t xml:space="preserve"> van </w:t>
      </w:r>
      <w:proofErr w:type="spellStart"/>
      <w:r w:rsidRPr="00945C33">
        <w:rPr>
          <w:lang w:val="en-US"/>
        </w:rPr>
        <w:t>em</w:t>
      </w:r>
      <w:proofErr w:type="spellEnd"/>
      <w:r w:rsidRPr="00945C33">
        <w:rPr>
          <w:lang w:val="en-US"/>
        </w:rPr>
        <w:t xml:space="preserve">/ </w:t>
      </w:r>
      <w:proofErr w:type="gramStart"/>
      <w:r w:rsidRPr="00945C33">
        <w:rPr>
          <w:lang w:val="en-US"/>
        </w:rPr>
        <w:t>eff</w:t>
      </w:r>
      <w:proofErr w:type="gramEnd"/>
      <w:r w:rsidRPr="00945C33">
        <w:rPr>
          <w:lang w:val="en-US"/>
        </w:rPr>
        <w:t xml:space="preserve"> </w:t>
      </w:r>
      <w:proofErr w:type="spellStart"/>
      <w:r w:rsidRPr="00945C33">
        <w:rPr>
          <w:lang w:val="en-US"/>
        </w:rPr>
        <w:t>te</w:t>
      </w:r>
      <w:proofErr w:type="spellEnd"/>
      <w:r w:rsidRPr="00945C33">
        <w:rPr>
          <w:lang w:val="en-US"/>
        </w:rPr>
        <w:t xml:space="preserve"> </w:t>
      </w:r>
      <w:proofErr w:type="spellStart"/>
      <w:r w:rsidRPr="00945C33">
        <w:rPr>
          <w:lang w:val="en-US"/>
        </w:rPr>
        <w:t>jn</w:t>
      </w:r>
      <w:proofErr w:type="spellEnd"/>
      <w:r w:rsidRPr="00945C33">
        <w:rPr>
          <w:lang w:val="en-US"/>
        </w:rPr>
        <w:t xml:space="preserve"> </w:t>
      </w:r>
      <w:proofErr w:type="spellStart"/>
      <w:r w:rsidRPr="00945C33">
        <w:rPr>
          <w:lang w:val="en-US"/>
        </w:rPr>
        <w:t>em</w:t>
      </w:r>
      <w:proofErr w:type="spellEnd"/>
      <w:r w:rsidRPr="00945C33">
        <w:rPr>
          <w:lang w:val="en-US"/>
        </w:rPr>
        <w:t>?</w:t>
      </w:r>
      <w:r w:rsidRPr="00945C33">
        <w:rPr>
          <w:lang w:val="en-US"/>
        </w:rPr>
        <w:br/>
      </w:r>
      <w:proofErr w:type="spellStart"/>
      <w:r>
        <w:t>Antwerdt</w:t>
      </w:r>
      <w:proofErr w:type="spellEnd"/>
      <w:r>
        <w:t xml:space="preserve">. </w:t>
      </w:r>
      <w:proofErr w:type="spellStart"/>
      <w:r>
        <w:t>Ick</w:t>
      </w:r>
      <w:proofErr w:type="spellEnd"/>
      <w:r>
        <w:t xml:space="preserve"> </w:t>
      </w:r>
      <w:proofErr w:type="spellStart"/>
      <w:r>
        <w:t>gloue</w:t>
      </w:r>
      <w:proofErr w:type="spellEnd"/>
      <w:r>
        <w:t xml:space="preserve"> dat he mi </w:t>
      </w:r>
      <w:proofErr w:type="spellStart"/>
      <w:r>
        <w:t>eyn</w:t>
      </w:r>
      <w:proofErr w:type="spellEnd"/>
      <w:r>
        <w:t xml:space="preserve"> </w:t>
      </w:r>
      <w:proofErr w:type="spellStart"/>
      <w:r>
        <w:t>gnedich</w:t>
      </w:r>
      <w:proofErr w:type="spellEnd"/>
      <w:r>
        <w:t xml:space="preserve">/ </w:t>
      </w:r>
      <w:proofErr w:type="spellStart"/>
      <w:r>
        <w:t>unde</w:t>
      </w:r>
      <w:proofErr w:type="spellEnd"/>
      <w:r>
        <w:t xml:space="preserve"> </w:t>
      </w:r>
      <w:proofErr w:type="spellStart"/>
      <w:r>
        <w:t>barmehertich</w:t>
      </w:r>
      <w:proofErr w:type="spellEnd"/>
      <w:r>
        <w:t xml:space="preserve"> </w:t>
      </w:r>
      <w:proofErr w:type="spellStart"/>
      <w:r>
        <w:t>god</w:t>
      </w:r>
      <w:proofErr w:type="spellEnd"/>
      <w:r>
        <w:t xml:space="preserve"> </w:t>
      </w:r>
      <w:proofErr w:type="spellStart"/>
      <w:r>
        <w:t>sy</w:t>
      </w:r>
      <w:proofErr w:type="spellEnd"/>
      <w:r>
        <w:t xml:space="preserve"> und </w:t>
      </w:r>
      <w:proofErr w:type="spellStart"/>
      <w:r>
        <w:t>hebbe</w:t>
      </w:r>
      <w:proofErr w:type="spellEnd"/>
      <w:r>
        <w:t xml:space="preserve"> </w:t>
      </w:r>
      <w:proofErr w:type="spellStart"/>
      <w:r>
        <w:t>myne</w:t>
      </w:r>
      <w:proofErr w:type="spellEnd"/>
      <w:r>
        <w:t xml:space="preserve"> </w:t>
      </w:r>
      <w:proofErr w:type="spellStart"/>
      <w:r>
        <w:t>sunde</w:t>
      </w:r>
      <w:proofErr w:type="spellEnd"/>
      <w:r>
        <w:t xml:space="preserve"> </w:t>
      </w:r>
      <w:proofErr w:type="spellStart"/>
      <w:r>
        <w:t>up</w:t>
      </w:r>
      <w:proofErr w:type="spellEnd"/>
      <w:r>
        <w:t xml:space="preserve"> </w:t>
      </w:r>
      <w:proofErr w:type="spellStart"/>
      <w:r>
        <w:t>syck</w:t>
      </w:r>
      <w:proofErr w:type="spellEnd"/>
      <w:r>
        <w:t xml:space="preserve"> </w:t>
      </w:r>
      <w:proofErr w:type="spellStart"/>
      <w:r>
        <w:t>genamen</w:t>
      </w:r>
      <w:proofErr w:type="spellEnd"/>
      <w:r>
        <w:t xml:space="preserve">. und </w:t>
      </w:r>
      <w:proofErr w:type="spellStart"/>
      <w:r>
        <w:t>my</w:t>
      </w:r>
      <w:proofErr w:type="spellEnd"/>
      <w:r>
        <w:t xml:space="preserve"> </w:t>
      </w:r>
      <w:proofErr w:type="spellStart"/>
      <w:r>
        <w:t>gade</w:t>
      </w:r>
      <w:proofErr w:type="spellEnd"/>
      <w:r>
        <w:t xml:space="preserve"> dem </w:t>
      </w:r>
      <w:proofErr w:type="spellStart"/>
      <w:r>
        <w:t>vadere</w:t>
      </w:r>
      <w:proofErr w:type="spellEnd"/>
      <w:r>
        <w:t xml:space="preserve"> </w:t>
      </w:r>
      <w:proofErr w:type="spellStart"/>
      <w:r>
        <w:t>vorsonet</w:t>
      </w:r>
      <w:proofErr w:type="spellEnd"/>
      <w:r>
        <w:t xml:space="preserve">/ also dat </w:t>
      </w:r>
      <w:proofErr w:type="spellStart"/>
      <w:r>
        <w:t>myne</w:t>
      </w:r>
      <w:proofErr w:type="spellEnd"/>
      <w:r>
        <w:t xml:space="preserve"> </w:t>
      </w:r>
      <w:proofErr w:type="spellStart"/>
      <w:r>
        <w:t>sunde</w:t>
      </w:r>
      <w:proofErr w:type="spellEnd"/>
      <w:r>
        <w:t xml:space="preserve">/ </w:t>
      </w:r>
      <w:proofErr w:type="spellStart"/>
      <w:r>
        <w:t>syne</w:t>
      </w:r>
      <w:proofErr w:type="spellEnd"/>
      <w:r>
        <w:t xml:space="preserve"> </w:t>
      </w:r>
      <w:proofErr w:type="spellStart"/>
      <w:r>
        <w:t>syndt</w:t>
      </w:r>
      <w:proofErr w:type="spellEnd"/>
      <w:r>
        <w:t xml:space="preserve">/ und </w:t>
      </w:r>
      <w:proofErr w:type="spellStart"/>
      <w:r>
        <w:t>syne</w:t>
      </w:r>
      <w:proofErr w:type="spellEnd"/>
      <w:r>
        <w:t xml:space="preserve"> </w:t>
      </w:r>
      <w:proofErr w:type="spellStart"/>
      <w:r>
        <w:t>gerechticheyt</w:t>
      </w:r>
      <w:proofErr w:type="spellEnd"/>
      <w:r>
        <w:t xml:space="preserve"> </w:t>
      </w:r>
      <w:proofErr w:type="spellStart"/>
      <w:r>
        <w:t>myne</w:t>
      </w:r>
      <w:proofErr w:type="spellEnd"/>
      <w:r>
        <w:t xml:space="preserve"> </w:t>
      </w:r>
      <w:proofErr w:type="spellStart"/>
      <w:r>
        <w:t>sy</w:t>
      </w:r>
      <w:proofErr w:type="spellEnd"/>
      <w:r>
        <w:t xml:space="preserve">. Und </w:t>
      </w:r>
      <w:proofErr w:type="spellStart"/>
      <w:r>
        <w:t>up</w:t>
      </w:r>
      <w:proofErr w:type="spellEnd"/>
      <w:r>
        <w:t xml:space="preserve"> </w:t>
      </w:r>
      <w:proofErr w:type="spellStart"/>
      <w:r>
        <w:t>dessem</w:t>
      </w:r>
      <w:proofErr w:type="spellEnd"/>
      <w:r>
        <w:t xml:space="preserve"> Christo licht aller </w:t>
      </w:r>
      <w:proofErr w:type="spellStart"/>
      <w:r>
        <w:t>werldt</w:t>
      </w:r>
      <w:proofErr w:type="spellEnd"/>
      <w:r>
        <w:t xml:space="preserve"> </w:t>
      </w:r>
      <w:proofErr w:type="spellStart"/>
      <w:r>
        <w:t>sunde</w:t>
      </w:r>
      <w:proofErr w:type="spellEnd"/>
      <w:r>
        <w:t xml:space="preserve">/ und </w:t>
      </w:r>
      <w:proofErr w:type="spellStart"/>
      <w:r>
        <w:t>dorchh</w:t>
      </w:r>
      <w:proofErr w:type="spellEnd"/>
      <w:r>
        <w:t xml:space="preserve"> </w:t>
      </w:r>
      <w:proofErr w:type="spellStart"/>
      <w:r>
        <w:t>syne</w:t>
      </w:r>
      <w:proofErr w:type="spellEnd"/>
      <w:r>
        <w:t xml:space="preserve"> </w:t>
      </w:r>
      <w:proofErr w:type="spellStart"/>
      <w:r>
        <w:t>gerechticheyt</w:t>
      </w:r>
      <w:proofErr w:type="spellEnd"/>
      <w:r>
        <w:t xml:space="preserve"> </w:t>
      </w:r>
      <w:proofErr w:type="spellStart"/>
      <w:r>
        <w:t>syndt</w:t>
      </w:r>
      <w:proofErr w:type="spellEnd"/>
      <w:r>
        <w:t xml:space="preserve"> </w:t>
      </w:r>
      <w:proofErr w:type="spellStart"/>
      <w:r>
        <w:t>unde</w:t>
      </w:r>
      <w:proofErr w:type="spellEnd"/>
      <w:r>
        <w:t xml:space="preserve"> werden alle </w:t>
      </w:r>
      <w:proofErr w:type="spellStart"/>
      <w:r>
        <w:t>unse</w:t>
      </w:r>
      <w:proofErr w:type="spellEnd"/>
      <w:r>
        <w:t xml:space="preserve"> </w:t>
      </w:r>
      <w:proofErr w:type="spellStart"/>
      <w:r>
        <w:t>sunde</w:t>
      </w:r>
      <w:proofErr w:type="spellEnd"/>
      <w:r>
        <w:t xml:space="preserve"> </w:t>
      </w:r>
      <w:proofErr w:type="spellStart"/>
      <w:r>
        <w:t>uthgedeltgeth</w:t>
      </w:r>
      <w:proofErr w:type="spellEnd"/>
      <w:r>
        <w:t xml:space="preserve">/ </w:t>
      </w:r>
      <w:proofErr w:type="spellStart"/>
      <w:r>
        <w:t>unde</w:t>
      </w:r>
      <w:proofErr w:type="spellEnd"/>
      <w:r>
        <w:t xml:space="preserve"> </w:t>
      </w:r>
      <w:proofErr w:type="spellStart"/>
      <w:r>
        <w:t>dusse</w:t>
      </w:r>
      <w:proofErr w:type="spellEnd"/>
      <w:r>
        <w:t xml:space="preserve"> </w:t>
      </w:r>
      <w:proofErr w:type="spellStart"/>
      <w:r>
        <w:t>geloue</w:t>
      </w:r>
      <w:proofErr w:type="spellEnd"/>
      <w:r>
        <w:t xml:space="preserve"> </w:t>
      </w:r>
      <w:proofErr w:type="spellStart"/>
      <w:r>
        <w:t>maket</w:t>
      </w:r>
      <w:proofErr w:type="spellEnd"/>
      <w:r>
        <w:t xml:space="preserve"> </w:t>
      </w:r>
      <w:proofErr w:type="spellStart"/>
      <w:r>
        <w:t>my</w:t>
      </w:r>
      <w:proofErr w:type="spellEnd"/>
      <w:r>
        <w:t xml:space="preserve"> </w:t>
      </w:r>
      <w:proofErr w:type="spellStart"/>
      <w:r>
        <w:t>reyne</w:t>
      </w:r>
      <w:proofErr w:type="spellEnd"/>
      <w:r>
        <w:t xml:space="preserve"> und </w:t>
      </w:r>
      <w:proofErr w:type="spellStart"/>
      <w:r>
        <w:t>angename</w:t>
      </w:r>
      <w:proofErr w:type="spellEnd"/>
      <w:r>
        <w:t xml:space="preserve"> </w:t>
      </w:r>
      <w:proofErr w:type="spellStart"/>
      <w:r>
        <w:t>gade</w:t>
      </w:r>
      <w:proofErr w:type="spellEnd"/>
      <w:r>
        <w:t xml:space="preserve"> dem </w:t>
      </w:r>
      <w:proofErr w:type="spellStart"/>
      <w:r>
        <w:t>vader</w:t>
      </w:r>
      <w:proofErr w:type="spellEnd"/>
      <w:r>
        <w:t xml:space="preserve">. </w:t>
      </w:r>
      <w:proofErr w:type="spellStart"/>
      <w:r>
        <w:t>Dussem</w:t>
      </w:r>
      <w:proofErr w:type="spellEnd"/>
      <w:r>
        <w:t xml:space="preserve"> </w:t>
      </w:r>
      <w:proofErr w:type="spellStart"/>
      <w:r>
        <w:t>eynygen</w:t>
      </w:r>
      <w:proofErr w:type="spellEnd"/>
      <w:r>
        <w:t xml:space="preserve"> Christo/ </w:t>
      </w:r>
      <w:proofErr w:type="spellStart"/>
      <w:r>
        <w:t>synem</w:t>
      </w:r>
      <w:proofErr w:type="spellEnd"/>
      <w:r>
        <w:t xml:space="preserve"> </w:t>
      </w:r>
      <w:proofErr w:type="spellStart"/>
      <w:r>
        <w:t>wyllen</w:t>
      </w:r>
      <w:proofErr w:type="spellEnd"/>
      <w:r>
        <w:t xml:space="preserve"> </w:t>
      </w:r>
      <w:proofErr w:type="spellStart"/>
      <w:r>
        <w:t>unde</w:t>
      </w:r>
      <w:proofErr w:type="spellEnd"/>
      <w:r>
        <w:t xml:space="preserve"> </w:t>
      </w:r>
      <w:proofErr w:type="spellStart"/>
      <w:r>
        <w:t>lere</w:t>
      </w:r>
      <w:proofErr w:type="spellEnd"/>
      <w:r>
        <w:t xml:space="preserve">/ </w:t>
      </w:r>
      <w:proofErr w:type="spellStart"/>
      <w:r>
        <w:t>wyl</w:t>
      </w:r>
      <w:proofErr w:type="spellEnd"/>
      <w:r>
        <w:t xml:space="preserve"> </w:t>
      </w:r>
      <w:proofErr w:type="spellStart"/>
      <w:r>
        <w:t>ick</w:t>
      </w:r>
      <w:proofErr w:type="spellEnd"/>
      <w:r>
        <w:t xml:space="preserve"> </w:t>
      </w:r>
      <w:proofErr w:type="spellStart"/>
      <w:r>
        <w:t>volgen</w:t>
      </w:r>
      <w:proofErr w:type="spellEnd"/>
      <w:r>
        <w:t xml:space="preserve">/ </w:t>
      </w:r>
      <w:proofErr w:type="spellStart"/>
      <w:r>
        <w:t>wente</w:t>
      </w:r>
      <w:proofErr w:type="spellEnd"/>
      <w:r>
        <w:t xml:space="preserve"> he </w:t>
      </w:r>
      <w:proofErr w:type="spellStart"/>
      <w:r>
        <w:t>ys</w:t>
      </w:r>
      <w:proofErr w:type="spellEnd"/>
      <w:r>
        <w:t xml:space="preserve"> de </w:t>
      </w:r>
      <w:proofErr w:type="spellStart"/>
      <w:r>
        <w:t>warheyt</w:t>
      </w:r>
      <w:proofErr w:type="spellEnd"/>
      <w:r>
        <w:t xml:space="preserve">/ das </w:t>
      </w:r>
      <w:proofErr w:type="spellStart"/>
      <w:r>
        <w:t>leuent</w:t>
      </w:r>
      <w:proofErr w:type="spellEnd"/>
      <w:r>
        <w:t xml:space="preserve"> </w:t>
      </w:r>
      <w:proofErr w:type="spellStart"/>
      <w:r>
        <w:t>unde</w:t>
      </w:r>
      <w:proofErr w:type="spellEnd"/>
      <w:r>
        <w:t xml:space="preserve"> de </w:t>
      </w:r>
      <w:proofErr w:type="spellStart"/>
      <w:r>
        <w:t>wech</w:t>
      </w:r>
      <w:proofErr w:type="spellEnd"/>
      <w:r>
        <w:t xml:space="preserve"> </w:t>
      </w:r>
      <w:proofErr w:type="spellStart"/>
      <w:r>
        <w:t>tho</w:t>
      </w:r>
      <w:proofErr w:type="spellEnd"/>
      <w:r>
        <w:t xml:space="preserve"> dem </w:t>
      </w:r>
      <w:proofErr w:type="spellStart"/>
      <w:r>
        <w:t>hemmele</w:t>
      </w:r>
      <w:proofErr w:type="spellEnd"/>
      <w:r>
        <w:t xml:space="preserve">. Item he </w:t>
      </w:r>
      <w:proofErr w:type="spellStart"/>
      <w:r>
        <w:t>ys</w:t>
      </w:r>
      <w:proofErr w:type="spellEnd"/>
      <w:r>
        <w:t xml:space="preserve"> </w:t>
      </w:r>
      <w:proofErr w:type="spellStart"/>
      <w:r>
        <w:t>unse</w:t>
      </w:r>
      <w:proofErr w:type="spellEnd"/>
      <w:r>
        <w:t xml:space="preserve"> </w:t>
      </w:r>
      <w:proofErr w:type="spellStart"/>
      <w:r>
        <w:t>wijsheyt</w:t>
      </w:r>
      <w:proofErr w:type="spellEnd"/>
      <w:r>
        <w:t xml:space="preserve">/ </w:t>
      </w:r>
      <w:proofErr w:type="spellStart"/>
      <w:r>
        <w:t>unse</w:t>
      </w:r>
      <w:proofErr w:type="spellEnd"/>
      <w:r>
        <w:t xml:space="preserve"> </w:t>
      </w:r>
      <w:proofErr w:type="spellStart"/>
      <w:r>
        <w:t>vorlöser</w:t>
      </w:r>
      <w:proofErr w:type="spellEnd"/>
      <w:r>
        <w:t xml:space="preserve">/ </w:t>
      </w:r>
      <w:proofErr w:type="spellStart"/>
      <w:r>
        <w:t>unse</w:t>
      </w:r>
      <w:proofErr w:type="spellEnd"/>
      <w:r>
        <w:t xml:space="preserve"> </w:t>
      </w:r>
      <w:proofErr w:type="spellStart"/>
      <w:r>
        <w:t>hyllicheyt</w:t>
      </w:r>
      <w:proofErr w:type="spellEnd"/>
      <w:r>
        <w:t xml:space="preserve"> </w:t>
      </w:r>
      <w:proofErr w:type="spellStart"/>
      <w:r>
        <w:t>gerechticheyt</w:t>
      </w:r>
      <w:proofErr w:type="spellEnd"/>
      <w:r>
        <w:t xml:space="preserve"> </w:t>
      </w:r>
      <w:proofErr w:type="spellStart"/>
      <w:r>
        <w:t>unde</w:t>
      </w:r>
      <w:proofErr w:type="spellEnd"/>
      <w:r>
        <w:t xml:space="preserve"> </w:t>
      </w:r>
      <w:proofErr w:type="spellStart"/>
      <w:r>
        <w:t>salicheyt</w:t>
      </w:r>
      <w:proofErr w:type="spellEnd"/>
      <w:r>
        <w:t xml:space="preserve">/ </w:t>
      </w:r>
      <w:proofErr w:type="spellStart"/>
      <w:r>
        <w:t>Unde</w:t>
      </w:r>
      <w:proofErr w:type="spellEnd"/>
      <w:r>
        <w:t xml:space="preserve"> </w:t>
      </w:r>
      <w:proofErr w:type="spellStart"/>
      <w:r>
        <w:t>godt</w:t>
      </w:r>
      <w:proofErr w:type="spellEnd"/>
      <w:r>
        <w:t xml:space="preserve"> de </w:t>
      </w:r>
      <w:proofErr w:type="spellStart"/>
      <w:r>
        <w:t>vader</w:t>
      </w:r>
      <w:proofErr w:type="spellEnd"/>
      <w:r>
        <w:t xml:space="preserve"> </w:t>
      </w:r>
      <w:proofErr w:type="spellStart"/>
      <w:r>
        <w:t>hefft</w:t>
      </w:r>
      <w:proofErr w:type="spellEnd"/>
      <w:r>
        <w:t xml:space="preserve"> </w:t>
      </w:r>
      <w:proofErr w:type="spellStart"/>
      <w:r>
        <w:t>yn</w:t>
      </w:r>
      <w:proofErr w:type="spellEnd"/>
      <w:r>
        <w:t xml:space="preserve"> </w:t>
      </w:r>
      <w:proofErr w:type="spellStart"/>
      <w:r>
        <w:t>eme</w:t>
      </w:r>
      <w:proofErr w:type="spellEnd"/>
      <w:r>
        <w:t xml:space="preserve"> </w:t>
      </w:r>
      <w:proofErr w:type="spellStart"/>
      <w:r>
        <w:t>ghehath</w:t>
      </w:r>
      <w:proofErr w:type="spellEnd"/>
      <w:r>
        <w:t xml:space="preserve"> </w:t>
      </w:r>
      <w:proofErr w:type="spellStart"/>
      <w:r>
        <w:t>eyn</w:t>
      </w:r>
      <w:proofErr w:type="spellEnd"/>
      <w:r>
        <w:t xml:space="preserve"> </w:t>
      </w:r>
      <w:proofErr w:type="spellStart"/>
      <w:r>
        <w:t>wolbehagent</w:t>
      </w:r>
      <w:proofErr w:type="spellEnd"/>
      <w:r>
        <w:t xml:space="preserve">. dem </w:t>
      </w:r>
      <w:proofErr w:type="spellStart"/>
      <w:r>
        <w:t>schole</w:t>
      </w:r>
      <w:proofErr w:type="spellEnd"/>
      <w:r>
        <w:t xml:space="preserve"> </w:t>
      </w:r>
      <w:proofErr w:type="spellStart"/>
      <w:r>
        <w:t>wy</w:t>
      </w:r>
      <w:proofErr w:type="spellEnd"/>
      <w:r>
        <w:t xml:space="preserve"> hören/ und </w:t>
      </w:r>
      <w:proofErr w:type="spellStart"/>
      <w:r>
        <w:t>em</w:t>
      </w:r>
      <w:proofErr w:type="spellEnd"/>
      <w:r>
        <w:t xml:space="preserve"> </w:t>
      </w:r>
      <w:proofErr w:type="spellStart"/>
      <w:r>
        <w:t>volgen</w:t>
      </w:r>
      <w:proofErr w:type="spellEnd"/>
      <w:r>
        <w:t xml:space="preserve">. So </w:t>
      </w:r>
      <w:proofErr w:type="spellStart"/>
      <w:r>
        <w:t>wy</w:t>
      </w:r>
      <w:proofErr w:type="spellEnd"/>
      <w:r>
        <w:t xml:space="preserve"> </w:t>
      </w:r>
      <w:proofErr w:type="spellStart"/>
      <w:r>
        <w:t>em</w:t>
      </w:r>
      <w:proofErr w:type="spellEnd"/>
      <w:r>
        <w:t xml:space="preserve"> </w:t>
      </w:r>
      <w:proofErr w:type="spellStart"/>
      <w:r>
        <w:t>gelouen</w:t>
      </w:r>
      <w:proofErr w:type="spellEnd"/>
      <w:r>
        <w:t xml:space="preserve"> </w:t>
      </w:r>
      <w:proofErr w:type="spellStart"/>
      <w:r>
        <w:t>unde</w:t>
      </w:r>
      <w:proofErr w:type="spellEnd"/>
      <w:r>
        <w:t xml:space="preserve"> </w:t>
      </w:r>
      <w:proofErr w:type="spellStart"/>
      <w:r>
        <w:t>getruwen</w:t>
      </w:r>
      <w:proofErr w:type="spellEnd"/>
      <w:r>
        <w:t xml:space="preserve">/ </w:t>
      </w:r>
      <w:proofErr w:type="spellStart"/>
      <w:r>
        <w:t>ßo</w:t>
      </w:r>
      <w:proofErr w:type="spellEnd"/>
      <w:r>
        <w:t xml:space="preserve"> werden </w:t>
      </w:r>
      <w:proofErr w:type="spellStart"/>
      <w:r>
        <w:t>wy</w:t>
      </w:r>
      <w:proofErr w:type="spellEnd"/>
      <w:r>
        <w:t xml:space="preserve"> </w:t>
      </w:r>
      <w:proofErr w:type="spellStart"/>
      <w:r>
        <w:t>salich</w:t>
      </w:r>
      <w:proofErr w:type="spellEnd"/>
      <w:r>
        <w:t xml:space="preserve">. </w:t>
      </w:r>
      <w:proofErr w:type="spellStart"/>
      <w:r>
        <w:t>Wente</w:t>
      </w:r>
      <w:proofErr w:type="spellEnd"/>
      <w:r>
        <w:t xml:space="preserve"> he </w:t>
      </w:r>
      <w:proofErr w:type="spellStart"/>
      <w:r>
        <w:t>hefft</w:t>
      </w:r>
      <w:proofErr w:type="spellEnd"/>
      <w:r>
        <w:t xml:space="preserve"> uns </w:t>
      </w:r>
      <w:proofErr w:type="spellStart"/>
      <w:r>
        <w:t>thogesecht</w:t>
      </w:r>
      <w:proofErr w:type="spellEnd"/>
      <w:r>
        <w:t xml:space="preserve">/ </w:t>
      </w:r>
      <w:proofErr w:type="spellStart"/>
      <w:r>
        <w:t>wol</w:t>
      </w:r>
      <w:proofErr w:type="spellEnd"/>
      <w:r>
        <w:t xml:space="preserve"> dar </w:t>
      </w:r>
      <w:proofErr w:type="spellStart"/>
      <w:r>
        <w:t>glouet</w:t>
      </w:r>
      <w:proofErr w:type="spellEnd"/>
      <w:r>
        <w:t xml:space="preserve">: und </w:t>
      </w:r>
      <w:proofErr w:type="spellStart"/>
      <w:r>
        <w:t>gedofft</w:t>
      </w:r>
      <w:proofErr w:type="spellEnd"/>
      <w:r>
        <w:t xml:space="preserve"> </w:t>
      </w:r>
      <w:proofErr w:type="spellStart"/>
      <w:r>
        <w:t>werdt</w:t>
      </w:r>
      <w:proofErr w:type="spellEnd"/>
      <w:r>
        <w:t xml:space="preserve">/ de </w:t>
      </w:r>
      <w:proofErr w:type="spellStart"/>
      <w:r>
        <w:t>werdt</w:t>
      </w:r>
      <w:proofErr w:type="spellEnd"/>
      <w:r>
        <w:t xml:space="preserve"> </w:t>
      </w:r>
      <w:proofErr w:type="spellStart"/>
      <w:r>
        <w:t>salich</w:t>
      </w:r>
      <w:proofErr w:type="spellEnd"/>
      <w:r>
        <w:t xml:space="preserve">/ </w:t>
      </w:r>
      <w:proofErr w:type="spellStart"/>
      <w:r>
        <w:t>Wol</w:t>
      </w:r>
      <w:proofErr w:type="spellEnd"/>
      <w:r>
        <w:t xml:space="preserve"> </w:t>
      </w:r>
      <w:proofErr w:type="spellStart"/>
      <w:r>
        <w:t>auers</w:t>
      </w:r>
      <w:proofErr w:type="spellEnd"/>
      <w:r>
        <w:t xml:space="preserve"> nicht </w:t>
      </w:r>
      <w:proofErr w:type="spellStart"/>
      <w:r>
        <w:t>gelouet</w:t>
      </w:r>
      <w:proofErr w:type="spellEnd"/>
      <w:r>
        <w:t xml:space="preserve">/ de </w:t>
      </w:r>
      <w:proofErr w:type="spellStart"/>
      <w:r>
        <w:t>werd</w:t>
      </w:r>
      <w:proofErr w:type="spellEnd"/>
      <w:r>
        <w:t xml:space="preserve"> </w:t>
      </w:r>
      <w:proofErr w:type="spellStart"/>
      <w:r>
        <w:t>vordömet</w:t>
      </w:r>
      <w:proofErr w:type="spellEnd"/>
      <w:r>
        <w:t xml:space="preserve">. </w:t>
      </w:r>
      <w:proofErr w:type="spellStart"/>
      <w:r>
        <w:t>Unde</w:t>
      </w:r>
      <w:proofErr w:type="spellEnd"/>
      <w:r>
        <w:t xml:space="preserve"> </w:t>
      </w:r>
      <w:proofErr w:type="spellStart"/>
      <w:r>
        <w:t>dorch</w:t>
      </w:r>
      <w:proofErr w:type="spellEnd"/>
      <w:r>
        <w:t xml:space="preserve"> </w:t>
      </w:r>
      <w:proofErr w:type="spellStart"/>
      <w:r>
        <w:t>dussen</w:t>
      </w:r>
      <w:proofErr w:type="spellEnd"/>
      <w:r>
        <w:t xml:space="preserve"> </w:t>
      </w:r>
      <w:proofErr w:type="spellStart"/>
      <w:r>
        <w:t>lutteren</w:t>
      </w:r>
      <w:proofErr w:type="spellEnd"/>
      <w:r>
        <w:t xml:space="preserve"> </w:t>
      </w:r>
      <w:proofErr w:type="spellStart"/>
      <w:r>
        <w:t>reynen</w:t>
      </w:r>
      <w:proofErr w:type="spellEnd"/>
      <w:r>
        <w:t xml:space="preserve"> </w:t>
      </w:r>
      <w:proofErr w:type="spellStart"/>
      <w:r>
        <w:t>gelouen</w:t>
      </w:r>
      <w:proofErr w:type="spellEnd"/>
      <w:r>
        <w:t xml:space="preserve">/ werden alle Christen </w:t>
      </w:r>
      <w:proofErr w:type="spellStart"/>
      <w:r>
        <w:t>salich</w:t>
      </w:r>
      <w:proofErr w:type="spellEnd"/>
      <w:r>
        <w:t xml:space="preserve">. </w:t>
      </w:r>
    </w:p>
    <w:p w14:paraId="699DCC47" w14:textId="77777777" w:rsidR="00BE76D1" w:rsidRDefault="00BE76D1" w:rsidP="00BE76D1">
      <w:pPr>
        <w:pStyle w:val="StandardWeb"/>
      </w:pPr>
      <w:proofErr w:type="spellStart"/>
      <w:r>
        <w:t>Vrage</w:t>
      </w:r>
      <w:proofErr w:type="spellEnd"/>
      <w:r>
        <w:t xml:space="preserve">. Wat </w:t>
      </w:r>
      <w:proofErr w:type="spellStart"/>
      <w:r>
        <w:t>synt</w:t>
      </w:r>
      <w:proofErr w:type="spellEnd"/>
      <w:r>
        <w:t xml:space="preserve"> </w:t>
      </w:r>
      <w:proofErr w:type="spellStart"/>
      <w:r>
        <w:t>denne</w:t>
      </w:r>
      <w:proofErr w:type="spellEnd"/>
      <w:r>
        <w:t xml:space="preserve"> de werke/ </w:t>
      </w:r>
      <w:proofErr w:type="spellStart"/>
      <w:r>
        <w:t>don</w:t>
      </w:r>
      <w:proofErr w:type="spellEnd"/>
      <w:r>
        <w:t xml:space="preserve"> de nicht </w:t>
      </w:r>
      <w:proofErr w:type="spellStart"/>
      <w:r>
        <w:t>tho</w:t>
      </w:r>
      <w:proofErr w:type="spellEnd"/>
      <w:r>
        <w:t xml:space="preserve"> der </w:t>
      </w:r>
      <w:proofErr w:type="spellStart"/>
      <w:r>
        <w:t>salicheyt</w:t>
      </w:r>
      <w:proofErr w:type="spellEnd"/>
      <w:r>
        <w:t>?</w:t>
      </w:r>
      <w:r>
        <w:br/>
      </w:r>
      <w:proofErr w:type="spellStart"/>
      <w:r>
        <w:t>Ant</w:t>
      </w:r>
      <w:proofErr w:type="spellEnd"/>
      <w:r>
        <w:t xml:space="preserve">. Se </w:t>
      </w:r>
      <w:proofErr w:type="spellStart"/>
      <w:r>
        <w:t>don</w:t>
      </w:r>
      <w:proofErr w:type="spellEnd"/>
      <w:r>
        <w:t xml:space="preserve"> </w:t>
      </w:r>
      <w:proofErr w:type="spellStart"/>
      <w:r>
        <w:t>gentzlike</w:t>
      </w:r>
      <w:proofErr w:type="spellEnd"/>
      <w:r>
        <w:t xml:space="preserve"> </w:t>
      </w:r>
      <w:proofErr w:type="spellStart"/>
      <w:r>
        <w:t>nichtes</w:t>
      </w:r>
      <w:proofErr w:type="spellEnd"/>
      <w:r>
        <w:t xml:space="preserve"> to der </w:t>
      </w:r>
      <w:proofErr w:type="spellStart"/>
      <w:r>
        <w:t>salicheyt</w:t>
      </w:r>
      <w:proofErr w:type="spellEnd"/>
      <w:r>
        <w:t xml:space="preserve">/ de </w:t>
      </w:r>
      <w:proofErr w:type="spellStart"/>
      <w:r>
        <w:t>geloue</w:t>
      </w:r>
      <w:proofErr w:type="spellEnd"/>
      <w:r>
        <w:t xml:space="preserve"> </w:t>
      </w:r>
      <w:proofErr w:type="spellStart"/>
      <w:r>
        <w:t>moth</w:t>
      </w:r>
      <w:proofErr w:type="spellEnd"/>
      <w:r>
        <w:t xml:space="preserve"> </w:t>
      </w:r>
      <w:proofErr w:type="spellStart"/>
      <w:r>
        <w:t>lutter</w:t>
      </w:r>
      <w:proofErr w:type="spellEnd"/>
      <w:r>
        <w:t xml:space="preserve"> </w:t>
      </w:r>
      <w:proofErr w:type="spellStart"/>
      <w:r>
        <w:t>reyne</w:t>
      </w:r>
      <w:proofErr w:type="spellEnd"/>
      <w:r>
        <w:t xml:space="preserve"> </w:t>
      </w:r>
      <w:proofErr w:type="spellStart"/>
      <w:r>
        <w:t>unde</w:t>
      </w:r>
      <w:proofErr w:type="spellEnd"/>
      <w:r>
        <w:t xml:space="preserve"> </w:t>
      </w:r>
      <w:proofErr w:type="spellStart"/>
      <w:r>
        <w:t>unuormenget</w:t>
      </w:r>
      <w:proofErr w:type="spellEnd"/>
      <w:r>
        <w:t xml:space="preserve"> </w:t>
      </w:r>
      <w:proofErr w:type="spellStart"/>
      <w:r>
        <w:t>blyuen</w:t>
      </w:r>
      <w:proofErr w:type="spellEnd"/>
      <w:r>
        <w:t xml:space="preserve">/ Auers de </w:t>
      </w:r>
      <w:proofErr w:type="spellStart"/>
      <w:r>
        <w:t>wercke</w:t>
      </w:r>
      <w:proofErr w:type="spellEnd"/>
      <w:r>
        <w:t xml:space="preserve"> </w:t>
      </w:r>
      <w:proofErr w:type="spellStart"/>
      <w:r>
        <w:t>syndt</w:t>
      </w:r>
      <w:proofErr w:type="spellEnd"/>
      <w:r>
        <w:t xml:space="preserve"> fruchte des </w:t>
      </w:r>
      <w:proofErr w:type="spellStart"/>
      <w:r>
        <w:t>gelouens</w:t>
      </w:r>
      <w:proofErr w:type="spellEnd"/>
      <w:r>
        <w:t xml:space="preserve">/ </w:t>
      </w:r>
      <w:proofErr w:type="spellStart"/>
      <w:r>
        <w:t>unde</w:t>
      </w:r>
      <w:proofErr w:type="spellEnd"/>
      <w:r>
        <w:t xml:space="preserve"> </w:t>
      </w:r>
      <w:proofErr w:type="spellStart"/>
      <w:r>
        <w:t>betugen</w:t>
      </w:r>
      <w:proofErr w:type="spellEnd"/>
      <w:r>
        <w:t xml:space="preserve"> den </w:t>
      </w:r>
      <w:proofErr w:type="spellStart"/>
      <w:r>
        <w:t>glouen</w:t>
      </w:r>
      <w:proofErr w:type="spellEnd"/>
      <w:r>
        <w:t xml:space="preserve">. </w:t>
      </w:r>
    </w:p>
    <w:p w14:paraId="65B2B32E" w14:textId="77777777" w:rsidR="00BE76D1" w:rsidRDefault="00BE76D1" w:rsidP="00BE76D1">
      <w:pPr>
        <w:pStyle w:val="StandardWeb"/>
      </w:pPr>
      <w:proofErr w:type="spellStart"/>
      <w:r>
        <w:t>Vrage</w:t>
      </w:r>
      <w:proofErr w:type="spellEnd"/>
      <w:r>
        <w:t xml:space="preserve">. So de </w:t>
      </w:r>
      <w:proofErr w:type="spellStart"/>
      <w:r>
        <w:t>wercke</w:t>
      </w:r>
      <w:proofErr w:type="spellEnd"/>
      <w:r>
        <w:t xml:space="preserve"> nicht </w:t>
      </w:r>
      <w:proofErr w:type="spellStart"/>
      <w:r>
        <w:t>salich</w:t>
      </w:r>
      <w:proofErr w:type="spellEnd"/>
      <w:r>
        <w:t xml:space="preserve"> </w:t>
      </w:r>
      <w:proofErr w:type="spellStart"/>
      <w:r>
        <w:t>maken</w:t>
      </w:r>
      <w:proofErr w:type="spellEnd"/>
      <w:r>
        <w:t xml:space="preserve">/ </w:t>
      </w:r>
      <w:proofErr w:type="spellStart"/>
      <w:r>
        <w:t>ßo</w:t>
      </w:r>
      <w:proofErr w:type="spellEnd"/>
      <w:r>
        <w:t xml:space="preserve"> </w:t>
      </w:r>
      <w:proofErr w:type="spellStart"/>
      <w:r>
        <w:t>wyl</w:t>
      </w:r>
      <w:proofErr w:type="spellEnd"/>
      <w:r>
        <w:t xml:space="preserve"> </w:t>
      </w:r>
      <w:proofErr w:type="spellStart"/>
      <w:r>
        <w:t>yck</w:t>
      </w:r>
      <w:proofErr w:type="spellEnd"/>
      <w:r>
        <w:t xml:space="preserve"> </w:t>
      </w:r>
      <w:proofErr w:type="spellStart"/>
      <w:r>
        <w:t>ock</w:t>
      </w:r>
      <w:proofErr w:type="spellEnd"/>
      <w:r>
        <w:t xml:space="preserve"> </w:t>
      </w:r>
      <w:proofErr w:type="spellStart"/>
      <w:r>
        <w:t>nene</w:t>
      </w:r>
      <w:proofErr w:type="spellEnd"/>
      <w:r>
        <w:t xml:space="preserve"> </w:t>
      </w:r>
      <w:proofErr w:type="spellStart"/>
      <w:r>
        <w:t>don</w:t>
      </w:r>
      <w:proofErr w:type="spellEnd"/>
      <w:r>
        <w:t>?</w:t>
      </w:r>
      <w:r>
        <w:br/>
      </w:r>
      <w:proofErr w:type="spellStart"/>
      <w:r>
        <w:t>Ant</w:t>
      </w:r>
      <w:proofErr w:type="spellEnd"/>
      <w:r>
        <w:t xml:space="preserve">. Nicht </w:t>
      </w:r>
      <w:proofErr w:type="spellStart"/>
      <w:r>
        <w:t>alßo</w:t>
      </w:r>
      <w:proofErr w:type="spellEnd"/>
      <w:r>
        <w:t xml:space="preserve">/ </w:t>
      </w:r>
      <w:proofErr w:type="spellStart"/>
      <w:r>
        <w:t>wult</w:t>
      </w:r>
      <w:proofErr w:type="spellEnd"/>
      <w:r>
        <w:t xml:space="preserve"> du </w:t>
      </w:r>
      <w:proofErr w:type="spellStart"/>
      <w:r>
        <w:t>eyn</w:t>
      </w:r>
      <w:proofErr w:type="spellEnd"/>
      <w:r>
        <w:t xml:space="preserve"> Christen </w:t>
      </w:r>
      <w:proofErr w:type="spellStart"/>
      <w:r>
        <w:t>syn</w:t>
      </w:r>
      <w:proofErr w:type="spellEnd"/>
      <w:r>
        <w:t xml:space="preserve">/ </w:t>
      </w:r>
      <w:proofErr w:type="spellStart"/>
      <w:r>
        <w:t>ßo</w:t>
      </w:r>
      <w:proofErr w:type="spellEnd"/>
      <w:r>
        <w:t xml:space="preserve"> </w:t>
      </w:r>
      <w:proofErr w:type="spellStart"/>
      <w:r>
        <w:t>mostu</w:t>
      </w:r>
      <w:proofErr w:type="spellEnd"/>
      <w:r>
        <w:t xml:space="preserve"> </w:t>
      </w:r>
      <w:proofErr w:type="spellStart"/>
      <w:r>
        <w:t>gude</w:t>
      </w:r>
      <w:proofErr w:type="spellEnd"/>
      <w:r>
        <w:t xml:space="preserve"> </w:t>
      </w:r>
      <w:proofErr w:type="spellStart"/>
      <w:r>
        <w:t>wercke</w:t>
      </w:r>
      <w:proofErr w:type="spellEnd"/>
      <w:r>
        <w:t xml:space="preserve"> </w:t>
      </w:r>
      <w:proofErr w:type="spellStart"/>
      <w:r>
        <w:t>don</w:t>
      </w:r>
      <w:proofErr w:type="spellEnd"/>
      <w:r>
        <w:t xml:space="preserve">/ nicht umme </w:t>
      </w:r>
      <w:proofErr w:type="spellStart"/>
      <w:r>
        <w:t>vordenstes</w:t>
      </w:r>
      <w:proofErr w:type="spellEnd"/>
      <w:r>
        <w:t xml:space="preserve"> </w:t>
      </w:r>
      <w:proofErr w:type="spellStart"/>
      <w:r>
        <w:t>wyllen</w:t>
      </w:r>
      <w:proofErr w:type="spellEnd"/>
      <w:r>
        <w:t xml:space="preserve">/ </w:t>
      </w:r>
      <w:proofErr w:type="spellStart"/>
      <w:r>
        <w:t>sunder</w:t>
      </w:r>
      <w:proofErr w:type="spellEnd"/>
      <w:r>
        <w:t xml:space="preserve"> </w:t>
      </w:r>
      <w:proofErr w:type="spellStart"/>
      <w:r>
        <w:t>dynem</w:t>
      </w:r>
      <w:proofErr w:type="spellEnd"/>
      <w:r>
        <w:t xml:space="preserve"> </w:t>
      </w:r>
      <w:proofErr w:type="spellStart"/>
      <w:r>
        <w:t>negesten</w:t>
      </w:r>
      <w:proofErr w:type="spellEnd"/>
      <w:r>
        <w:t xml:space="preserve"> </w:t>
      </w:r>
      <w:proofErr w:type="spellStart"/>
      <w:r>
        <w:t>tho</w:t>
      </w:r>
      <w:proofErr w:type="spellEnd"/>
      <w:r>
        <w:t xml:space="preserve"> </w:t>
      </w:r>
      <w:proofErr w:type="spellStart"/>
      <w:r>
        <w:t>denste</w:t>
      </w:r>
      <w:proofErr w:type="spellEnd"/>
      <w:r>
        <w:t xml:space="preserve">/ </w:t>
      </w:r>
      <w:proofErr w:type="spellStart"/>
      <w:r>
        <w:t>dorch</w:t>
      </w:r>
      <w:proofErr w:type="spellEnd"/>
      <w:r>
        <w:t xml:space="preserve"> de </w:t>
      </w:r>
      <w:proofErr w:type="spellStart"/>
      <w:r>
        <w:t>Christlike</w:t>
      </w:r>
      <w:proofErr w:type="spellEnd"/>
      <w:r>
        <w:t xml:space="preserve"> </w:t>
      </w:r>
      <w:proofErr w:type="spellStart"/>
      <w:r>
        <w:t>leue</w:t>
      </w:r>
      <w:proofErr w:type="spellEnd"/>
      <w:r>
        <w:t xml:space="preserve">. </w:t>
      </w:r>
      <w:proofErr w:type="spellStart"/>
      <w:r>
        <w:t>Dyt</w:t>
      </w:r>
      <w:proofErr w:type="spellEnd"/>
      <w:r>
        <w:t xml:space="preserve"> </w:t>
      </w:r>
      <w:proofErr w:type="spellStart"/>
      <w:r>
        <w:t>hefft</w:t>
      </w:r>
      <w:proofErr w:type="spellEnd"/>
      <w:r>
        <w:t xml:space="preserve"> </w:t>
      </w:r>
      <w:proofErr w:type="spellStart"/>
      <w:r>
        <w:t>dy</w:t>
      </w:r>
      <w:proofErr w:type="spellEnd"/>
      <w:r>
        <w:t xml:space="preserve"> Christus </w:t>
      </w:r>
      <w:proofErr w:type="spellStart"/>
      <w:r>
        <w:t>gebaden</w:t>
      </w:r>
      <w:proofErr w:type="spellEnd"/>
      <w:r>
        <w:t xml:space="preserve">/ </w:t>
      </w:r>
      <w:proofErr w:type="spellStart"/>
      <w:r>
        <w:t>seggende</w:t>
      </w:r>
      <w:proofErr w:type="spellEnd"/>
      <w:r>
        <w:t xml:space="preserve">/ Dat </w:t>
      </w:r>
      <w:proofErr w:type="spellStart"/>
      <w:r>
        <w:t>ys</w:t>
      </w:r>
      <w:proofErr w:type="spellEnd"/>
      <w:r>
        <w:t xml:space="preserve"> </w:t>
      </w:r>
      <w:proofErr w:type="spellStart"/>
      <w:r>
        <w:t>myn</w:t>
      </w:r>
      <w:proofErr w:type="spellEnd"/>
      <w:r>
        <w:t xml:space="preserve"> </w:t>
      </w:r>
      <w:proofErr w:type="spellStart"/>
      <w:r>
        <w:t>geboth</w:t>
      </w:r>
      <w:proofErr w:type="spellEnd"/>
      <w:r>
        <w:t xml:space="preserve">/ dat </w:t>
      </w:r>
      <w:proofErr w:type="spellStart"/>
      <w:r>
        <w:t>gy</w:t>
      </w:r>
      <w:proofErr w:type="spellEnd"/>
      <w:r>
        <w:t xml:space="preserve"> </w:t>
      </w:r>
      <w:proofErr w:type="spellStart"/>
      <w:r>
        <w:t>juw</w:t>
      </w:r>
      <w:proofErr w:type="spellEnd"/>
      <w:r>
        <w:t xml:space="preserve"> </w:t>
      </w:r>
      <w:proofErr w:type="spellStart"/>
      <w:r>
        <w:t>undereynander</w:t>
      </w:r>
      <w:proofErr w:type="spellEnd"/>
      <w:r>
        <w:t xml:space="preserve"> </w:t>
      </w:r>
      <w:proofErr w:type="spellStart"/>
      <w:r>
        <w:t>leuen</w:t>
      </w:r>
      <w:proofErr w:type="spellEnd"/>
      <w:r>
        <w:t xml:space="preserve">/ </w:t>
      </w:r>
      <w:proofErr w:type="spellStart"/>
      <w:r>
        <w:t>alße</w:t>
      </w:r>
      <w:proofErr w:type="spellEnd"/>
      <w:r>
        <w:t xml:space="preserve"> </w:t>
      </w:r>
      <w:proofErr w:type="spellStart"/>
      <w:r>
        <w:t>yck</w:t>
      </w:r>
      <w:proofErr w:type="spellEnd"/>
      <w:r>
        <w:t xml:space="preserve"> </w:t>
      </w:r>
      <w:proofErr w:type="spellStart"/>
      <w:r>
        <w:t>jw</w:t>
      </w:r>
      <w:proofErr w:type="spellEnd"/>
      <w:r>
        <w:t xml:space="preserve"> </w:t>
      </w:r>
      <w:proofErr w:type="spellStart"/>
      <w:r>
        <w:t>geleuet</w:t>
      </w:r>
      <w:proofErr w:type="spellEnd"/>
      <w:r>
        <w:t xml:space="preserve"> </w:t>
      </w:r>
      <w:proofErr w:type="spellStart"/>
      <w:r>
        <w:t>hebbe</w:t>
      </w:r>
      <w:proofErr w:type="spellEnd"/>
      <w:r>
        <w:t xml:space="preserve">. Nu </w:t>
      </w:r>
      <w:proofErr w:type="spellStart"/>
      <w:r>
        <w:t>hefft</w:t>
      </w:r>
      <w:proofErr w:type="spellEnd"/>
      <w:r>
        <w:t xml:space="preserve"> he uns </w:t>
      </w:r>
      <w:proofErr w:type="spellStart"/>
      <w:r>
        <w:t>alßo</w:t>
      </w:r>
      <w:proofErr w:type="spellEnd"/>
      <w:r>
        <w:t xml:space="preserve"> </w:t>
      </w:r>
      <w:proofErr w:type="spellStart"/>
      <w:r>
        <w:t>beleuet</w:t>
      </w:r>
      <w:proofErr w:type="spellEnd"/>
      <w:r>
        <w:t xml:space="preserve">/ dat he umme </w:t>
      </w:r>
      <w:proofErr w:type="spellStart"/>
      <w:r>
        <w:t>unsent</w:t>
      </w:r>
      <w:proofErr w:type="spellEnd"/>
      <w:r>
        <w:t xml:space="preserve"> </w:t>
      </w:r>
      <w:proofErr w:type="spellStart"/>
      <w:r>
        <w:t>wyllen</w:t>
      </w:r>
      <w:proofErr w:type="spellEnd"/>
      <w:r>
        <w:t xml:space="preserve">/ </w:t>
      </w:r>
      <w:proofErr w:type="spellStart"/>
      <w:r>
        <w:t>is</w:t>
      </w:r>
      <w:proofErr w:type="spellEnd"/>
      <w:r>
        <w:t xml:space="preserve"> </w:t>
      </w:r>
      <w:proofErr w:type="spellStart"/>
      <w:r>
        <w:t>gekamen</w:t>
      </w:r>
      <w:proofErr w:type="spellEnd"/>
      <w:r>
        <w:t xml:space="preserve"> </w:t>
      </w:r>
      <w:proofErr w:type="spellStart"/>
      <w:r>
        <w:t>up</w:t>
      </w:r>
      <w:proofErr w:type="spellEnd"/>
      <w:r>
        <w:t xml:space="preserve"> </w:t>
      </w:r>
      <w:proofErr w:type="spellStart"/>
      <w:r>
        <w:t>dusse</w:t>
      </w:r>
      <w:proofErr w:type="spellEnd"/>
      <w:r>
        <w:t xml:space="preserve"> </w:t>
      </w:r>
      <w:proofErr w:type="spellStart"/>
      <w:r>
        <w:t>werldt</w:t>
      </w:r>
      <w:proofErr w:type="spellEnd"/>
      <w:r>
        <w:t xml:space="preserve">/ und </w:t>
      </w:r>
      <w:proofErr w:type="spellStart"/>
      <w:r>
        <w:t>hefft</w:t>
      </w:r>
      <w:proofErr w:type="spellEnd"/>
      <w:r>
        <w:t xml:space="preserve"> uns </w:t>
      </w:r>
      <w:proofErr w:type="spellStart"/>
      <w:r>
        <w:t>gedenet</w:t>
      </w:r>
      <w:proofErr w:type="spellEnd"/>
      <w:r>
        <w:t xml:space="preserve">/ </w:t>
      </w:r>
      <w:proofErr w:type="spellStart"/>
      <w:r>
        <w:t>myt</w:t>
      </w:r>
      <w:proofErr w:type="spellEnd"/>
      <w:r>
        <w:t xml:space="preserve"> worden/ </w:t>
      </w:r>
      <w:proofErr w:type="spellStart"/>
      <w:r>
        <w:t>wercken</w:t>
      </w:r>
      <w:proofErr w:type="spellEnd"/>
      <w:r>
        <w:t xml:space="preserve">/ </w:t>
      </w:r>
      <w:proofErr w:type="spellStart"/>
      <w:r>
        <w:t>unde</w:t>
      </w:r>
      <w:proofErr w:type="spellEnd"/>
      <w:r>
        <w:t xml:space="preserve"> dat alle </w:t>
      </w:r>
      <w:proofErr w:type="spellStart"/>
      <w:r>
        <w:t>vorgeues</w:t>
      </w:r>
      <w:proofErr w:type="spellEnd"/>
      <w:r>
        <w:t xml:space="preserve">/ he </w:t>
      </w:r>
      <w:proofErr w:type="spellStart"/>
      <w:r>
        <w:t>hefft</w:t>
      </w:r>
      <w:proofErr w:type="spellEnd"/>
      <w:r>
        <w:t xml:space="preserve"> van uns </w:t>
      </w:r>
      <w:proofErr w:type="spellStart"/>
      <w:r>
        <w:t>nichtes</w:t>
      </w:r>
      <w:proofErr w:type="spellEnd"/>
      <w:r>
        <w:t xml:space="preserve"> </w:t>
      </w:r>
      <w:proofErr w:type="spellStart"/>
      <w:r>
        <w:t>gekregen</w:t>
      </w:r>
      <w:proofErr w:type="spellEnd"/>
      <w:r>
        <w:t xml:space="preserve">/ </w:t>
      </w:r>
      <w:proofErr w:type="spellStart"/>
      <w:r>
        <w:t>sunder</w:t>
      </w:r>
      <w:proofErr w:type="spellEnd"/>
      <w:r>
        <w:t xml:space="preserve"> uns </w:t>
      </w:r>
      <w:proofErr w:type="spellStart"/>
      <w:r>
        <w:t>alleyn</w:t>
      </w:r>
      <w:proofErr w:type="spellEnd"/>
      <w:r>
        <w:t xml:space="preserve"> </w:t>
      </w:r>
      <w:proofErr w:type="spellStart"/>
      <w:r>
        <w:t>tho</w:t>
      </w:r>
      <w:proofErr w:type="spellEnd"/>
      <w:r>
        <w:t xml:space="preserve"> </w:t>
      </w:r>
      <w:proofErr w:type="spellStart"/>
      <w:r>
        <w:t>denste</w:t>
      </w:r>
      <w:proofErr w:type="spellEnd"/>
      <w:r>
        <w:t xml:space="preserve">/ </w:t>
      </w:r>
      <w:proofErr w:type="spellStart"/>
      <w:r>
        <w:t>dorch</w:t>
      </w:r>
      <w:proofErr w:type="spellEnd"/>
      <w:r>
        <w:t xml:space="preserve"> de </w:t>
      </w:r>
      <w:proofErr w:type="spellStart"/>
      <w:r>
        <w:t>leue</w:t>
      </w:r>
      <w:proofErr w:type="spellEnd"/>
      <w:r>
        <w:t xml:space="preserve">/ welker he </w:t>
      </w:r>
      <w:proofErr w:type="spellStart"/>
      <w:r>
        <w:t>tho</w:t>
      </w:r>
      <w:proofErr w:type="spellEnd"/>
      <w:r>
        <w:t xml:space="preserve"> uns </w:t>
      </w:r>
      <w:proofErr w:type="spellStart"/>
      <w:r>
        <w:t>gehath</w:t>
      </w:r>
      <w:proofErr w:type="spellEnd"/>
      <w:r>
        <w:t xml:space="preserve"> </w:t>
      </w:r>
      <w:proofErr w:type="spellStart"/>
      <w:r>
        <w:t>hefft</w:t>
      </w:r>
      <w:proofErr w:type="spellEnd"/>
      <w:r>
        <w:t xml:space="preserve">/ dat </w:t>
      </w:r>
      <w:proofErr w:type="spellStart"/>
      <w:r>
        <w:t>sulue</w:t>
      </w:r>
      <w:proofErr w:type="spellEnd"/>
      <w:r>
        <w:t xml:space="preserve"> </w:t>
      </w:r>
      <w:proofErr w:type="spellStart"/>
      <w:r>
        <w:t>vullenbracht</w:t>
      </w:r>
      <w:proofErr w:type="spellEnd"/>
      <w:r>
        <w:t xml:space="preserve">. </w:t>
      </w:r>
      <w:proofErr w:type="spellStart"/>
      <w:r>
        <w:t>Alßo</w:t>
      </w:r>
      <w:proofErr w:type="spellEnd"/>
      <w:r>
        <w:t xml:space="preserve"> </w:t>
      </w:r>
      <w:proofErr w:type="spellStart"/>
      <w:r>
        <w:t>mothe</w:t>
      </w:r>
      <w:proofErr w:type="spellEnd"/>
      <w:r>
        <w:t xml:space="preserve"> </w:t>
      </w:r>
      <w:proofErr w:type="spellStart"/>
      <w:r>
        <w:t>wy</w:t>
      </w:r>
      <w:proofErr w:type="spellEnd"/>
      <w:r>
        <w:t xml:space="preserve"> </w:t>
      </w:r>
      <w:proofErr w:type="spellStart"/>
      <w:r>
        <w:t>ock</w:t>
      </w:r>
      <w:proofErr w:type="spellEnd"/>
      <w:r>
        <w:t xml:space="preserve"> </w:t>
      </w:r>
      <w:proofErr w:type="spellStart"/>
      <w:r>
        <w:t>don</w:t>
      </w:r>
      <w:proofErr w:type="spellEnd"/>
      <w:r>
        <w:t xml:space="preserve"> de </w:t>
      </w:r>
      <w:proofErr w:type="spellStart"/>
      <w:r>
        <w:t>wercke</w:t>
      </w:r>
      <w:proofErr w:type="spellEnd"/>
      <w:r>
        <w:t xml:space="preserve">/ </w:t>
      </w:r>
      <w:proofErr w:type="spellStart"/>
      <w:r>
        <w:t>unsen</w:t>
      </w:r>
      <w:proofErr w:type="spellEnd"/>
      <w:r>
        <w:t xml:space="preserve"> </w:t>
      </w:r>
      <w:proofErr w:type="spellStart"/>
      <w:r>
        <w:t>negesten</w:t>
      </w:r>
      <w:proofErr w:type="spellEnd"/>
      <w:r>
        <w:t xml:space="preserve"> </w:t>
      </w:r>
      <w:proofErr w:type="spellStart"/>
      <w:r>
        <w:t>tho</w:t>
      </w:r>
      <w:proofErr w:type="spellEnd"/>
      <w:r>
        <w:t xml:space="preserve"> den </w:t>
      </w:r>
      <w:proofErr w:type="spellStart"/>
      <w:r>
        <w:t>ste</w:t>
      </w:r>
      <w:proofErr w:type="spellEnd"/>
      <w:r>
        <w:t xml:space="preserve">. Ja </w:t>
      </w:r>
      <w:proofErr w:type="spellStart"/>
      <w:r>
        <w:t>yd</w:t>
      </w:r>
      <w:proofErr w:type="spellEnd"/>
      <w:r>
        <w:t xml:space="preserve"> </w:t>
      </w:r>
      <w:proofErr w:type="spellStart"/>
      <w:r>
        <w:t>is</w:t>
      </w:r>
      <w:proofErr w:type="spellEnd"/>
      <w:r>
        <w:t xml:space="preserve"> </w:t>
      </w:r>
      <w:proofErr w:type="spellStart"/>
      <w:r>
        <w:t>unmöghelick</w:t>
      </w:r>
      <w:proofErr w:type="spellEnd"/>
      <w:r>
        <w:t xml:space="preserve">/ </w:t>
      </w:r>
      <w:proofErr w:type="spellStart"/>
      <w:r>
        <w:t>wol</w:t>
      </w:r>
      <w:proofErr w:type="spellEnd"/>
      <w:r>
        <w:t xml:space="preserve"> </w:t>
      </w:r>
      <w:proofErr w:type="spellStart"/>
      <w:r>
        <w:t>eynen</w:t>
      </w:r>
      <w:proofErr w:type="spellEnd"/>
      <w:r>
        <w:t xml:space="preserve"> rechten </w:t>
      </w:r>
      <w:proofErr w:type="spellStart"/>
      <w:r>
        <w:t>gelouen</w:t>
      </w:r>
      <w:proofErr w:type="spellEnd"/>
      <w:r>
        <w:t xml:space="preserve"> </w:t>
      </w:r>
      <w:proofErr w:type="spellStart"/>
      <w:r>
        <w:t>hefft</w:t>
      </w:r>
      <w:proofErr w:type="spellEnd"/>
      <w:r>
        <w:t xml:space="preserve">/ dat he </w:t>
      </w:r>
      <w:proofErr w:type="spellStart"/>
      <w:r>
        <w:t>nene</w:t>
      </w:r>
      <w:proofErr w:type="spellEnd"/>
      <w:r>
        <w:t xml:space="preserve"> </w:t>
      </w:r>
      <w:proofErr w:type="spellStart"/>
      <w:r>
        <w:t>gude</w:t>
      </w:r>
      <w:proofErr w:type="spellEnd"/>
      <w:r>
        <w:t xml:space="preserve"> werke </w:t>
      </w:r>
      <w:proofErr w:type="spellStart"/>
      <w:r>
        <w:t>don</w:t>
      </w:r>
      <w:proofErr w:type="spellEnd"/>
      <w:r>
        <w:t xml:space="preserve"> </w:t>
      </w:r>
      <w:proofErr w:type="spellStart"/>
      <w:r>
        <w:t>scholde</w:t>
      </w:r>
      <w:proofErr w:type="spellEnd"/>
      <w:r>
        <w:t xml:space="preserve">/ </w:t>
      </w:r>
      <w:proofErr w:type="spellStart"/>
      <w:r>
        <w:t>wete</w:t>
      </w:r>
      <w:proofErr w:type="spellEnd"/>
      <w:r>
        <w:t xml:space="preserve"> </w:t>
      </w:r>
      <w:proofErr w:type="spellStart"/>
      <w:r>
        <w:t>eyn</w:t>
      </w:r>
      <w:proofErr w:type="spellEnd"/>
      <w:r>
        <w:t xml:space="preserve"> </w:t>
      </w:r>
      <w:proofErr w:type="spellStart"/>
      <w:r>
        <w:t>gudt</w:t>
      </w:r>
      <w:proofErr w:type="spellEnd"/>
      <w:r>
        <w:t xml:space="preserve"> </w:t>
      </w:r>
      <w:proofErr w:type="spellStart"/>
      <w:r>
        <w:t>bom</w:t>
      </w:r>
      <w:proofErr w:type="spellEnd"/>
      <w:r>
        <w:t xml:space="preserve">/ </w:t>
      </w:r>
      <w:proofErr w:type="spellStart"/>
      <w:r>
        <w:t>drecht</w:t>
      </w:r>
      <w:proofErr w:type="spellEnd"/>
      <w:r>
        <w:t xml:space="preserve"> </w:t>
      </w:r>
      <w:proofErr w:type="spellStart"/>
      <w:r>
        <w:t>gude</w:t>
      </w:r>
      <w:proofErr w:type="spellEnd"/>
      <w:r>
        <w:t xml:space="preserve"> </w:t>
      </w:r>
      <w:proofErr w:type="spellStart"/>
      <w:r>
        <w:t>frucht</w:t>
      </w:r>
      <w:proofErr w:type="spellEnd"/>
      <w:r>
        <w:t xml:space="preserve"> Wo </w:t>
      </w:r>
      <w:proofErr w:type="spellStart"/>
      <w:r>
        <w:t>auers</w:t>
      </w:r>
      <w:proofErr w:type="spellEnd"/>
      <w:r>
        <w:t xml:space="preserve"> de </w:t>
      </w:r>
      <w:proofErr w:type="spellStart"/>
      <w:r>
        <w:t>bom</w:t>
      </w:r>
      <w:proofErr w:type="spellEnd"/>
      <w:r>
        <w:t xml:space="preserve"> nicht </w:t>
      </w:r>
      <w:proofErr w:type="spellStart"/>
      <w:r>
        <w:t>gudt</w:t>
      </w:r>
      <w:proofErr w:type="spellEnd"/>
      <w:r>
        <w:t xml:space="preserve"> </w:t>
      </w:r>
      <w:proofErr w:type="spellStart"/>
      <w:r>
        <w:t>ys</w:t>
      </w:r>
      <w:proofErr w:type="spellEnd"/>
      <w:r>
        <w:t xml:space="preserve">/ </w:t>
      </w:r>
      <w:proofErr w:type="spellStart"/>
      <w:r>
        <w:t>ßo</w:t>
      </w:r>
      <w:proofErr w:type="spellEnd"/>
      <w:r>
        <w:t xml:space="preserve"> </w:t>
      </w:r>
      <w:proofErr w:type="spellStart"/>
      <w:r>
        <w:t>blyuen</w:t>
      </w:r>
      <w:proofErr w:type="spellEnd"/>
      <w:r>
        <w:t xml:space="preserve"> de fruchte </w:t>
      </w:r>
      <w:proofErr w:type="spellStart"/>
      <w:r>
        <w:t>uth</w:t>
      </w:r>
      <w:proofErr w:type="spellEnd"/>
      <w:r>
        <w:t xml:space="preserve">. De </w:t>
      </w:r>
      <w:proofErr w:type="spellStart"/>
      <w:r>
        <w:t>bom</w:t>
      </w:r>
      <w:proofErr w:type="spellEnd"/>
      <w:r>
        <w:t xml:space="preserve"> </w:t>
      </w:r>
      <w:proofErr w:type="spellStart"/>
      <w:r>
        <w:t>ys</w:t>
      </w:r>
      <w:proofErr w:type="spellEnd"/>
      <w:r>
        <w:t xml:space="preserve"> de </w:t>
      </w:r>
      <w:proofErr w:type="spellStart"/>
      <w:r>
        <w:t>geloue</w:t>
      </w:r>
      <w:proofErr w:type="spellEnd"/>
      <w:r>
        <w:t xml:space="preserve">/ </w:t>
      </w:r>
      <w:proofErr w:type="spellStart"/>
      <w:r>
        <w:t>hefft</w:t>
      </w:r>
      <w:proofErr w:type="spellEnd"/>
      <w:r>
        <w:t xml:space="preserve"> de </w:t>
      </w:r>
      <w:proofErr w:type="spellStart"/>
      <w:r>
        <w:t>minsche</w:t>
      </w:r>
      <w:proofErr w:type="spellEnd"/>
      <w:r>
        <w:t xml:space="preserve"> </w:t>
      </w:r>
      <w:proofErr w:type="spellStart"/>
      <w:r>
        <w:t>eynen</w:t>
      </w:r>
      <w:proofErr w:type="spellEnd"/>
      <w:r>
        <w:t xml:space="preserve"> rechten </w:t>
      </w:r>
      <w:proofErr w:type="spellStart"/>
      <w:r>
        <w:t>gelouen</w:t>
      </w:r>
      <w:proofErr w:type="spellEnd"/>
      <w:r>
        <w:t xml:space="preserve">/ </w:t>
      </w:r>
      <w:proofErr w:type="spellStart"/>
      <w:r>
        <w:t>ßo</w:t>
      </w:r>
      <w:proofErr w:type="spellEnd"/>
      <w:r>
        <w:t xml:space="preserve"> </w:t>
      </w:r>
      <w:proofErr w:type="spellStart"/>
      <w:r>
        <w:t>deyt</w:t>
      </w:r>
      <w:proofErr w:type="spellEnd"/>
      <w:r>
        <w:t xml:space="preserve"> he </w:t>
      </w:r>
      <w:proofErr w:type="spellStart"/>
      <w:r>
        <w:t>gude</w:t>
      </w:r>
      <w:proofErr w:type="spellEnd"/>
      <w:r>
        <w:t xml:space="preserve"> fruchte/ und dat </w:t>
      </w:r>
      <w:proofErr w:type="spellStart"/>
      <w:r>
        <w:t>heth</w:t>
      </w:r>
      <w:proofErr w:type="spellEnd"/>
      <w:r>
        <w:t xml:space="preserve"> </w:t>
      </w:r>
      <w:proofErr w:type="spellStart"/>
      <w:r>
        <w:t>gude</w:t>
      </w:r>
      <w:proofErr w:type="spellEnd"/>
      <w:r>
        <w:t xml:space="preserve"> werke </w:t>
      </w:r>
      <w:proofErr w:type="spellStart"/>
      <w:r>
        <w:t>vullebringen</w:t>
      </w:r>
      <w:proofErr w:type="spellEnd"/>
      <w:r>
        <w:t xml:space="preserve">. </w:t>
      </w:r>
      <w:proofErr w:type="spellStart"/>
      <w:r>
        <w:t>Ock</w:t>
      </w:r>
      <w:proofErr w:type="spellEnd"/>
      <w:r>
        <w:t xml:space="preserve"> </w:t>
      </w:r>
      <w:proofErr w:type="spellStart"/>
      <w:r>
        <w:t>ys</w:t>
      </w:r>
      <w:proofErr w:type="spellEnd"/>
      <w:r>
        <w:t xml:space="preserve"> </w:t>
      </w:r>
      <w:proofErr w:type="spellStart"/>
      <w:r>
        <w:t>yd</w:t>
      </w:r>
      <w:proofErr w:type="spellEnd"/>
      <w:r>
        <w:t xml:space="preserve"> </w:t>
      </w:r>
      <w:proofErr w:type="spellStart"/>
      <w:r>
        <w:t>unmögelick</w:t>
      </w:r>
      <w:proofErr w:type="spellEnd"/>
      <w:r>
        <w:t xml:space="preserve">/ </w:t>
      </w:r>
      <w:proofErr w:type="spellStart"/>
      <w:r>
        <w:t>dath</w:t>
      </w:r>
      <w:proofErr w:type="spellEnd"/>
      <w:r>
        <w:t xml:space="preserve"> de rechte </w:t>
      </w:r>
      <w:proofErr w:type="spellStart"/>
      <w:r>
        <w:t>geloue</w:t>
      </w:r>
      <w:proofErr w:type="spellEnd"/>
      <w:r>
        <w:t xml:space="preserve"> </w:t>
      </w:r>
      <w:proofErr w:type="spellStart"/>
      <w:r>
        <w:t>scholde</w:t>
      </w:r>
      <w:proofErr w:type="spellEnd"/>
      <w:r>
        <w:t xml:space="preserve"> </w:t>
      </w:r>
      <w:proofErr w:type="spellStart"/>
      <w:r>
        <w:t>ane</w:t>
      </w:r>
      <w:proofErr w:type="spellEnd"/>
      <w:r>
        <w:t xml:space="preserve"> </w:t>
      </w:r>
      <w:proofErr w:type="spellStart"/>
      <w:r>
        <w:t>wercke</w:t>
      </w:r>
      <w:proofErr w:type="spellEnd"/>
      <w:r>
        <w:t xml:space="preserve"> </w:t>
      </w:r>
      <w:proofErr w:type="spellStart"/>
      <w:r>
        <w:t>syn</w:t>
      </w:r>
      <w:proofErr w:type="spellEnd"/>
      <w:r>
        <w:t xml:space="preserve">. </w:t>
      </w:r>
      <w:proofErr w:type="spellStart"/>
      <w:r>
        <w:t>Gelyke</w:t>
      </w:r>
      <w:proofErr w:type="spellEnd"/>
      <w:r>
        <w:t xml:space="preserve"> </w:t>
      </w:r>
      <w:proofErr w:type="spellStart"/>
      <w:r>
        <w:t>alße</w:t>
      </w:r>
      <w:proofErr w:type="spellEnd"/>
      <w:r>
        <w:t xml:space="preserve"> dat </w:t>
      </w:r>
      <w:proofErr w:type="spellStart"/>
      <w:r>
        <w:t>fuer</w:t>
      </w:r>
      <w:proofErr w:type="spellEnd"/>
      <w:r>
        <w:t xml:space="preserve"> </w:t>
      </w:r>
      <w:proofErr w:type="spellStart"/>
      <w:r>
        <w:t>nummer</w:t>
      </w:r>
      <w:proofErr w:type="spellEnd"/>
      <w:r>
        <w:t xml:space="preserve"> </w:t>
      </w:r>
      <w:proofErr w:type="spellStart"/>
      <w:r>
        <w:t>ane</w:t>
      </w:r>
      <w:proofErr w:type="spellEnd"/>
      <w:r>
        <w:t xml:space="preserve"> </w:t>
      </w:r>
      <w:proofErr w:type="spellStart"/>
      <w:r>
        <w:t>hytte</w:t>
      </w:r>
      <w:proofErr w:type="spellEnd"/>
      <w:r>
        <w:t xml:space="preserve"> </w:t>
      </w:r>
      <w:proofErr w:type="spellStart"/>
      <w:r>
        <w:t>ys</w:t>
      </w:r>
      <w:proofErr w:type="spellEnd"/>
      <w:r>
        <w:t xml:space="preserve">/ </w:t>
      </w:r>
      <w:proofErr w:type="spellStart"/>
      <w:r>
        <w:t>ßo</w:t>
      </w:r>
      <w:proofErr w:type="spellEnd"/>
      <w:r>
        <w:t xml:space="preserve"> </w:t>
      </w:r>
      <w:proofErr w:type="spellStart"/>
      <w:r>
        <w:t>ys</w:t>
      </w:r>
      <w:proofErr w:type="spellEnd"/>
      <w:r>
        <w:t xml:space="preserve"> </w:t>
      </w:r>
      <w:proofErr w:type="spellStart"/>
      <w:r>
        <w:t>ock</w:t>
      </w:r>
      <w:proofErr w:type="spellEnd"/>
      <w:r>
        <w:t xml:space="preserve"> de rechte </w:t>
      </w:r>
      <w:proofErr w:type="spellStart"/>
      <w:r>
        <w:t>geloue</w:t>
      </w:r>
      <w:proofErr w:type="spellEnd"/>
      <w:r>
        <w:t xml:space="preserve"> </w:t>
      </w:r>
      <w:proofErr w:type="spellStart"/>
      <w:r>
        <w:t>nummer</w:t>
      </w:r>
      <w:proofErr w:type="spellEnd"/>
      <w:r>
        <w:t xml:space="preserve"> </w:t>
      </w:r>
      <w:proofErr w:type="spellStart"/>
      <w:r>
        <w:t>ane</w:t>
      </w:r>
      <w:proofErr w:type="spellEnd"/>
      <w:r>
        <w:t xml:space="preserve"> </w:t>
      </w:r>
      <w:proofErr w:type="spellStart"/>
      <w:r>
        <w:t>gude</w:t>
      </w:r>
      <w:proofErr w:type="spellEnd"/>
      <w:r>
        <w:t xml:space="preserve"> </w:t>
      </w:r>
      <w:proofErr w:type="spellStart"/>
      <w:r>
        <w:t>wercke</w:t>
      </w:r>
      <w:proofErr w:type="spellEnd"/>
      <w:r>
        <w:t xml:space="preserve">. </w:t>
      </w:r>
    </w:p>
    <w:p w14:paraId="1390E16D" w14:textId="77777777" w:rsidR="00BE76D1" w:rsidRDefault="00BE76D1" w:rsidP="00BE76D1">
      <w:pPr>
        <w:pStyle w:val="StandardWeb"/>
      </w:pPr>
      <w:proofErr w:type="spellStart"/>
      <w:r>
        <w:lastRenderedPageBreak/>
        <w:t>Vrage</w:t>
      </w:r>
      <w:proofErr w:type="spellEnd"/>
      <w:r>
        <w:t xml:space="preserve">. </w:t>
      </w:r>
      <w:proofErr w:type="spellStart"/>
      <w:r>
        <w:t>Is</w:t>
      </w:r>
      <w:proofErr w:type="spellEnd"/>
      <w:r>
        <w:t xml:space="preserve"> </w:t>
      </w:r>
      <w:proofErr w:type="spellStart"/>
      <w:r>
        <w:t>ock</w:t>
      </w:r>
      <w:proofErr w:type="spellEnd"/>
      <w:r>
        <w:t xml:space="preserve"> </w:t>
      </w:r>
      <w:proofErr w:type="spellStart"/>
      <w:r>
        <w:t>eyn</w:t>
      </w:r>
      <w:proofErr w:type="spellEnd"/>
      <w:r>
        <w:t xml:space="preserve"> </w:t>
      </w:r>
      <w:proofErr w:type="spellStart"/>
      <w:r>
        <w:t>underscheydt</w:t>
      </w:r>
      <w:proofErr w:type="spellEnd"/>
      <w:r>
        <w:t xml:space="preserve"> in dem </w:t>
      </w:r>
      <w:proofErr w:type="spellStart"/>
      <w:r>
        <w:t>geloue</w:t>
      </w:r>
      <w:proofErr w:type="spellEnd"/>
      <w:r>
        <w:t>?</w:t>
      </w:r>
      <w:r>
        <w:br/>
      </w:r>
      <w:proofErr w:type="spellStart"/>
      <w:r>
        <w:t>Ant</w:t>
      </w:r>
      <w:proofErr w:type="spellEnd"/>
      <w:r>
        <w:t xml:space="preserve">. Ja. </w:t>
      </w:r>
      <w:proofErr w:type="spellStart"/>
      <w:r>
        <w:t>Twyerley</w:t>
      </w:r>
      <w:proofErr w:type="spellEnd"/>
      <w:r>
        <w:t xml:space="preserve"> </w:t>
      </w:r>
      <w:proofErr w:type="spellStart"/>
      <w:r>
        <w:t>ys</w:t>
      </w:r>
      <w:proofErr w:type="spellEnd"/>
      <w:r>
        <w:t xml:space="preserve"> de </w:t>
      </w:r>
      <w:proofErr w:type="spellStart"/>
      <w:r>
        <w:t>geloue</w:t>
      </w:r>
      <w:proofErr w:type="spellEnd"/>
      <w:r>
        <w:t xml:space="preserve">. De </w:t>
      </w:r>
      <w:proofErr w:type="spellStart"/>
      <w:r>
        <w:t>eyne</w:t>
      </w:r>
      <w:proofErr w:type="spellEnd"/>
      <w:r>
        <w:t xml:space="preserve"> </w:t>
      </w:r>
      <w:proofErr w:type="spellStart"/>
      <w:r>
        <w:t>ys</w:t>
      </w:r>
      <w:proofErr w:type="spellEnd"/>
      <w:r>
        <w:t xml:space="preserve"> </w:t>
      </w:r>
      <w:proofErr w:type="spellStart"/>
      <w:r>
        <w:t>eyn</w:t>
      </w:r>
      <w:proofErr w:type="spellEnd"/>
      <w:r>
        <w:t xml:space="preserve"> </w:t>
      </w:r>
      <w:proofErr w:type="spellStart"/>
      <w:r>
        <w:t>doeth</w:t>
      </w:r>
      <w:proofErr w:type="spellEnd"/>
      <w:r>
        <w:t xml:space="preserve"> </w:t>
      </w:r>
      <w:proofErr w:type="spellStart"/>
      <w:r>
        <w:t>geloue</w:t>
      </w:r>
      <w:proofErr w:type="spellEnd"/>
      <w:r>
        <w:t xml:space="preserve">. De </w:t>
      </w:r>
      <w:proofErr w:type="spellStart"/>
      <w:r>
        <w:t>ander</w:t>
      </w:r>
      <w:proofErr w:type="spellEnd"/>
      <w:r>
        <w:t xml:space="preserve"> </w:t>
      </w:r>
      <w:proofErr w:type="spellStart"/>
      <w:r>
        <w:t>eyn</w:t>
      </w:r>
      <w:proofErr w:type="spellEnd"/>
      <w:r>
        <w:t xml:space="preserve"> </w:t>
      </w:r>
      <w:proofErr w:type="spellStart"/>
      <w:r>
        <w:t>leuendich</w:t>
      </w:r>
      <w:proofErr w:type="spellEnd"/>
      <w:r>
        <w:t xml:space="preserve"> </w:t>
      </w:r>
      <w:proofErr w:type="spellStart"/>
      <w:r>
        <w:t>geloue</w:t>
      </w:r>
      <w:proofErr w:type="spellEnd"/>
      <w:r>
        <w:t xml:space="preserve">. Dat </w:t>
      </w:r>
      <w:proofErr w:type="spellStart"/>
      <w:r>
        <w:t>ys</w:t>
      </w:r>
      <w:proofErr w:type="spellEnd"/>
      <w:r>
        <w:t xml:space="preserve"> </w:t>
      </w:r>
      <w:proofErr w:type="spellStart"/>
      <w:r>
        <w:t>eyn</w:t>
      </w:r>
      <w:proofErr w:type="spellEnd"/>
      <w:r>
        <w:t xml:space="preserve"> </w:t>
      </w:r>
      <w:proofErr w:type="spellStart"/>
      <w:r>
        <w:t>doeth</w:t>
      </w:r>
      <w:proofErr w:type="spellEnd"/>
      <w:r>
        <w:t xml:space="preserve"> </w:t>
      </w:r>
      <w:proofErr w:type="spellStart"/>
      <w:r>
        <w:t>geloue</w:t>
      </w:r>
      <w:proofErr w:type="spellEnd"/>
      <w:r>
        <w:t xml:space="preserve">/ wen </w:t>
      </w:r>
      <w:proofErr w:type="spellStart"/>
      <w:r>
        <w:t>ick</w:t>
      </w:r>
      <w:proofErr w:type="spellEnd"/>
      <w:r>
        <w:t xml:space="preserve"> </w:t>
      </w:r>
      <w:proofErr w:type="spellStart"/>
      <w:r>
        <w:t>allene</w:t>
      </w:r>
      <w:proofErr w:type="spellEnd"/>
      <w:r>
        <w:t xml:space="preserve"> </w:t>
      </w:r>
      <w:proofErr w:type="spellStart"/>
      <w:r>
        <w:t>geloue</w:t>
      </w:r>
      <w:proofErr w:type="spellEnd"/>
      <w:r>
        <w:t xml:space="preserve"> dat </w:t>
      </w:r>
      <w:proofErr w:type="spellStart"/>
      <w:r>
        <w:t>god</w:t>
      </w:r>
      <w:proofErr w:type="spellEnd"/>
      <w:r>
        <w:t xml:space="preserve"> </w:t>
      </w:r>
      <w:proofErr w:type="spellStart"/>
      <w:r>
        <w:t>wel</w:t>
      </w:r>
      <w:proofErr w:type="spellEnd"/>
      <w:r>
        <w:t xml:space="preserve"> dich </w:t>
      </w:r>
      <w:proofErr w:type="spellStart"/>
      <w:r>
        <w:t>unde</w:t>
      </w:r>
      <w:proofErr w:type="spellEnd"/>
      <w:r>
        <w:t xml:space="preserve"> </w:t>
      </w:r>
      <w:proofErr w:type="spellStart"/>
      <w:r>
        <w:t>mechtich</w:t>
      </w:r>
      <w:proofErr w:type="spellEnd"/>
      <w:r>
        <w:t xml:space="preserve"> </w:t>
      </w:r>
      <w:proofErr w:type="spellStart"/>
      <w:r>
        <w:t>sy</w:t>
      </w:r>
      <w:proofErr w:type="spellEnd"/>
      <w:r>
        <w:t xml:space="preserve">/ und </w:t>
      </w:r>
      <w:proofErr w:type="spellStart"/>
      <w:r>
        <w:t>late</w:t>
      </w:r>
      <w:proofErr w:type="spellEnd"/>
      <w:r>
        <w:t xml:space="preserve"> dat daran </w:t>
      </w:r>
      <w:proofErr w:type="spellStart"/>
      <w:r>
        <w:t>genoch</w:t>
      </w:r>
      <w:proofErr w:type="spellEnd"/>
      <w:r>
        <w:t xml:space="preserve"> </w:t>
      </w:r>
      <w:proofErr w:type="spellStart"/>
      <w:r>
        <w:t>syn</w:t>
      </w:r>
      <w:proofErr w:type="spellEnd"/>
      <w:r>
        <w:t xml:space="preserve">. Ja wen </w:t>
      </w:r>
      <w:proofErr w:type="spellStart"/>
      <w:r>
        <w:t>yck</w:t>
      </w:r>
      <w:proofErr w:type="spellEnd"/>
      <w:r>
        <w:t xml:space="preserve"> </w:t>
      </w:r>
      <w:proofErr w:type="spellStart"/>
      <w:r>
        <w:t>ock</w:t>
      </w:r>
      <w:proofErr w:type="spellEnd"/>
      <w:r>
        <w:t xml:space="preserve"> </w:t>
      </w:r>
      <w:proofErr w:type="spellStart"/>
      <w:r>
        <w:t>geloue</w:t>
      </w:r>
      <w:proofErr w:type="spellEnd"/>
      <w:r>
        <w:t xml:space="preserve">/ das Christus van Marien der </w:t>
      </w:r>
      <w:proofErr w:type="spellStart"/>
      <w:r>
        <w:t>junckfruwen</w:t>
      </w:r>
      <w:proofErr w:type="spellEnd"/>
      <w:r>
        <w:t xml:space="preserve"> </w:t>
      </w:r>
      <w:proofErr w:type="spellStart"/>
      <w:r>
        <w:t>sy</w:t>
      </w:r>
      <w:proofErr w:type="spellEnd"/>
      <w:r>
        <w:t xml:space="preserve"> gebaren/ </w:t>
      </w:r>
      <w:proofErr w:type="spellStart"/>
      <w:r>
        <w:t>gestoruen</w:t>
      </w:r>
      <w:proofErr w:type="spellEnd"/>
      <w:r>
        <w:t xml:space="preserve">/ </w:t>
      </w:r>
      <w:proofErr w:type="spellStart"/>
      <w:r>
        <w:t>begrauen</w:t>
      </w:r>
      <w:proofErr w:type="spellEnd"/>
      <w:r>
        <w:t xml:space="preserve">/ </w:t>
      </w:r>
      <w:proofErr w:type="spellStart"/>
      <w:r>
        <w:t>upgestaen</w:t>
      </w:r>
      <w:proofErr w:type="spellEnd"/>
      <w:r>
        <w:t xml:space="preserve"> </w:t>
      </w:r>
      <w:proofErr w:type="spellStart"/>
      <w:r>
        <w:t>va</w:t>
      </w:r>
      <w:proofErr w:type="spellEnd"/>
      <w:r>
        <w:t xml:space="preserve"> dem </w:t>
      </w:r>
      <w:proofErr w:type="spellStart"/>
      <w:r>
        <w:t>dode</w:t>
      </w:r>
      <w:proofErr w:type="spellEnd"/>
      <w:r>
        <w:t xml:space="preserve"> </w:t>
      </w:r>
      <w:proofErr w:type="spellStart"/>
      <w:r>
        <w:t>ect.</w:t>
      </w:r>
      <w:proofErr w:type="spellEnd"/>
      <w:r>
        <w:t xml:space="preserve"> und </w:t>
      </w:r>
      <w:proofErr w:type="spellStart"/>
      <w:r>
        <w:t>late</w:t>
      </w:r>
      <w:proofErr w:type="spellEnd"/>
      <w:r>
        <w:t xml:space="preserve"> dat dar </w:t>
      </w:r>
      <w:proofErr w:type="spellStart"/>
      <w:r>
        <w:t>by</w:t>
      </w:r>
      <w:proofErr w:type="spellEnd"/>
      <w:r>
        <w:t xml:space="preserve"> wenden/ </w:t>
      </w:r>
      <w:proofErr w:type="spellStart"/>
      <w:r>
        <w:t>Eynen</w:t>
      </w:r>
      <w:proofErr w:type="spellEnd"/>
      <w:r>
        <w:t xml:space="preserve"> </w:t>
      </w:r>
      <w:proofErr w:type="spellStart"/>
      <w:r>
        <w:t>sodan</w:t>
      </w:r>
      <w:proofErr w:type="spellEnd"/>
      <w:r>
        <w:t xml:space="preserve"> </w:t>
      </w:r>
      <w:proofErr w:type="spellStart"/>
      <w:r>
        <w:t>gelouen</w:t>
      </w:r>
      <w:proofErr w:type="spellEnd"/>
      <w:r>
        <w:t xml:space="preserve"> </w:t>
      </w:r>
      <w:proofErr w:type="spellStart"/>
      <w:r>
        <w:t>hebben</w:t>
      </w:r>
      <w:proofErr w:type="spellEnd"/>
      <w:r>
        <w:t xml:space="preserve"> </w:t>
      </w:r>
      <w:proofErr w:type="spellStart"/>
      <w:r>
        <w:t>ock</w:t>
      </w:r>
      <w:proofErr w:type="spellEnd"/>
      <w:r>
        <w:t xml:space="preserve"> de bösen </w:t>
      </w:r>
      <w:proofErr w:type="spellStart"/>
      <w:r>
        <w:t>geyste</w:t>
      </w:r>
      <w:proofErr w:type="spellEnd"/>
      <w:r>
        <w:t xml:space="preserve">/ de </w:t>
      </w:r>
      <w:proofErr w:type="spellStart"/>
      <w:r>
        <w:t>gelouen</w:t>
      </w:r>
      <w:proofErr w:type="spellEnd"/>
      <w:r>
        <w:t xml:space="preserve"> </w:t>
      </w:r>
      <w:proofErr w:type="spellStart"/>
      <w:r>
        <w:t>dyt</w:t>
      </w:r>
      <w:proofErr w:type="spellEnd"/>
      <w:r>
        <w:t xml:space="preserve">/ und </w:t>
      </w:r>
      <w:proofErr w:type="spellStart"/>
      <w:r>
        <w:t>wetent</w:t>
      </w:r>
      <w:proofErr w:type="spellEnd"/>
      <w:r>
        <w:t xml:space="preserve"> </w:t>
      </w:r>
      <w:proofErr w:type="spellStart"/>
      <w:r>
        <w:t>vele</w:t>
      </w:r>
      <w:proofErr w:type="spellEnd"/>
      <w:r>
        <w:t xml:space="preserve"> </w:t>
      </w:r>
      <w:proofErr w:type="spellStart"/>
      <w:r>
        <w:t>beth</w:t>
      </w:r>
      <w:proofErr w:type="spellEnd"/>
      <w:r>
        <w:t xml:space="preserve"> </w:t>
      </w:r>
      <w:proofErr w:type="spellStart"/>
      <w:r>
        <w:t>alse</w:t>
      </w:r>
      <w:proofErr w:type="spellEnd"/>
      <w:r>
        <w:t xml:space="preserve"> </w:t>
      </w:r>
      <w:proofErr w:type="spellStart"/>
      <w:r>
        <w:t>wy</w:t>
      </w:r>
      <w:proofErr w:type="spellEnd"/>
      <w:r>
        <w:t xml:space="preserve">/ </w:t>
      </w:r>
      <w:proofErr w:type="spellStart"/>
      <w:r>
        <w:t>auers</w:t>
      </w:r>
      <w:proofErr w:type="spellEnd"/>
      <w:r>
        <w:t xml:space="preserve"> dat </w:t>
      </w:r>
      <w:proofErr w:type="spellStart"/>
      <w:r>
        <w:t>helpet</w:t>
      </w:r>
      <w:proofErr w:type="spellEnd"/>
      <w:r>
        <w:t xml:space="preserve"> noch en/ noch </w:t>
      </w:r>
      <w:proofErr w:type="spellStart"/>
      <w:r>
        <w:t>nemande</w:t>
      </w:r>
      <w:proofErr w:type="spellEnd"/>
      <w:r>
        <w:t xml:space="preserve"> nicht. De rechte </w:t>
      </w:r>
      <w:proofErr w:type="spellStart"/>
      <w:r>
        <w:t>unde</w:t>
      </w:r>
      <w:proofErr w:type="spellEnd"/>
      <w:r>
        <w:t xml:space="preserve"> </w:t>
      </w:r>
      <w:proofErr w:type="spellStart"/>
      <w:r>
        <w:t>leuendige</w:t>
      </w:r>
      <w:proofErr w:type="spellEnd"/>
      <w:r>
        <w:t xml:space="preserve"> </w:t>
      </w:r>
      <w:proofErr w:type="spellStart"/>
      <w:r>
        <w:t>geloue</w:t>
      </w:r>
      <w:proofErr w:type="spellEnd"/>
      <w:r>
        <w:t xml:space="preserve"> </w:t>
      </w:r>
      <w:proofErr w:type="spellStart"/>
      <w:r>
        <w:t>ys</w:t>
      </w:r>
      <w:proofErr w:type="spellEnd"/>
      <w:r>
        <w:t xml:space="preserve">/ dat </w:t>
      </w:r>
      <w:proofErr w:type="spellStart"/>
      <w:r>
        <w:t>men</w:t>
      </w:r>
      <w:proofErr w:type="spellEnd"/>
      <w:r>
        <w:t xml:space="preserve"> </w:t>
      </w:r>
      <w:proofErr w:type="spellStart"/>
      <w:r>
        <w:t>gade</w:t>
      </w:r>
      <w:proofErr w:type="spellEnd"/>
      <w:r>
        <w:t xml:space="preserve"> erkennet </w:t>
      </w:r>
      <w:proofErr w:type="spellStart"/>
      <w:r>
        <w:t>jn</w:t>
      </w:r>
      <w:proofErr w:type="spellEnd"/>
      <w:r>
        <w:t xml:space="preserve"> der </w:t>
      </w:r>
      <w:proofErr w:type="spellStart"/>
      <w:r>
        <w:t>dreualdicheyt</w:t>
      </w:r>
      <w:proofErr w:type="spellEnd"/>
      <w:r>
        <w:t xml:space="preserve">/ </w:t>
      </w:r>
      <w:proofErr w:type="spellStart"/>
      <w:r>
        <w:t>alze</w:t>
      </w:r>
      <w:proofErr w:type="spellEnd"/>
      <w:r>
        <w:t xml:space="preserve">/ </w:t>
      </w:r>
      <w:proofErr w:type="spellStart"/>
      <w:r>
        <w:t>godt</w:t>
      </w:r>
      <w:proofErr w:type="spellEnd"/>
      <w:r>
        <w:t xml:space="preserve"> den </w:t>
      </w:r>
      <w:proofErr w:type="spellStart"/>
      <w:r>
        <w:t>vader</w:t>
      </w:r>
      <w:proofErr w:type="spellEnd"/>
      <w:r>
        <w:t xml:space="preserve">/ </w:t>
      </w:r>
      <w:proofErr w:type="spellStart"/>
      <w:r>
        <w:t>godt</w:t>
      </w:r>
      <w:proofErr w:type="spellEnd"/>
      <w:r>
        <w:t xml:space="preserve"> den </w:t>
      </w:r>
      <w:proofErr w:type="spellStart"/>
      <w:r>
        <w:t>sone</w:t>
      </w:r>
      <w:proofErr w:type="spellEnd"/>
      <w:r>
        <w:t xml:space="preserve">/ und </w:t>
      </w:r>
      <w:proofErr w:type="spellStart"/>
      <w:r>
        <w:t>godt</w:t>
      </w:r>
      <w:proofErr w:type="spellEnd"/>
      <w:r>
        <w:t xml:space="preserve"> den </w:t>
      </w:r>
      <w:proofErr w:type="spellStart"/>
      <w:r>
        <w:t>hilgengeyst</w:t>
      </w:r>
      <w:proofErr w:type="spellEnd"/>
      <w:r>
        <w:t xml:space="preserve">. Dat </w:t>
      </w:r>
      <w:proofErr w:type="spellStart"/>
      <w:r>
        <w:t>dusse</w:t>
      </w:r>
      <w:proofErr w:type="spellEnd"/>
      <w:r>
        <w:t xml:space="preserve"> </w:t>
      </w:r>
      <w:proofErr w:type="spellStart"/>
      <w:r>
        <w:t>hilge</w:t>
      </w:r>
      <w:proofErr w:type="spellEnd"/>
      <w:r>
        <w:t xml:space="preserve"> </w:t>
      </w:r>
      <w:proofErr w:type="spellStart"/>
      <w:r>
        <w:t>dereualdicheyt</w:t>
      </w:r>
      <w:proofErr w:type="spellEnd"/>
      <w:r>
        <w:t xml:space="preserve"> </w:t>
      </w:r>
      <w:proofErr w:type="spellStart"/>
      <w:r>
        <w:t>sy</w:t>
      </w:r>
      <w:proofErr w:type="spellEnd"/>
      <w:r>
        <w:t xml:space="preserve">/ </w:t>
      </w:r>
      <w:proofErr w:type="spellStart"/>
      <w:r>
        <w:t>dre</w:t>
      </w:r>
      <w:proofErr w:type="spellEnd"/>
      <w:r>
        <w:t xml:space="preserve"> in den </w:t>
      </w:r>
      <w:proofErr w:type="spellStart"/>
      <w:r>
        <w:t>personen</w:t>
      </w:r>
      <w:proofErr w:type="spellEnd"/>
      <w:r>
        <w:t xml:space="preserve">/ </w:t>
      </w:r>
      <w:proofErr w:type="spellStart"/>
      <w:r>
        <w:t>unde</w:t>
      </w:r>
      <w:proofErr w:type="spellEnd"/>
      <w:r>
        <w:t xml:space="preserve"> </w:t>
      </w:r>
      <w:proofErr w:type="spellStart"/>
      <w:r>
        <w:t>eyn</w:t>
      </w:r>
      <w:proofErr w:type="spellEnd"/>
      <w:r>
        <w:t xml:space="preserve"> in dem wesende. Ja dat </w:t>
      </w:r>
      <w:proofErr w:type="spellStart"/>
      <w:r>
        <w:t>wy</w:t>
      </w:r>
      <w:proofErr w:type="spellEnd"/>
      <w:r>
        <w:t xml:space="preserve"> erkennen/ dat </w:t>
      </w:r>
      <w:proofErr w:type="spellStart"/>
      <w:r>
        <w:t>godt</w:t>
      </w:r>
      <w:proofErr w:type="spellEnd"/>
      <w:r>
        <w:t xml:space="preserve"> de </w:t>
      </w:r>
      <w:proofErr w:type="spellStart"/>
      <w:r>
        <w:t>vader</w:t>
      </w:r>
      <w:proofErr w:type="spellEnd"/>
      <w:r>
        <w:t xml:space="preserve"> </w:t>
      </w:r>
      <w:proofErr w:type="spellStart"/>
      <w:r>
        <w:t>uth</w:t>
      </w:r>
      <w:proofErr w:type="spellEnd"/>
      <w:r>
        <w:t xml:space="preserve"> </w:t>
      </w:r>
      <w:proofErr w:type="spellStart"/>
      <w:r>
        <w:t>syner</w:t>
      </w:r>
      <w:proofErr w:type="spellEnd"/>
      <w:r>
        <w:t xml:space="preserve"> </w:t>
      </w:r>
      <w:proofErr w:type="spellStart"/>
      <w:r>
        <w:t>gnade</w:t>
      </w:r>
      <w:proofErr w:type="spellEnd"/>
      <w:r>
        <w:t xml:space="preserve"> und </w:t>
      </w:r>
      <w:proofErr w:type="spellStart"/>
      <w:r>
        <w:t>barmherticheyt</w:t>
      </w:r>
      <w:proofErr w:type="spellEnd"/>
      <w:r>
        <w:t xml:space="preserve">/ </w:t>
      </w:r>
      <w:proofErr w:type="spellStart"/>
      <w:r>
        <w:t>hefft</w:t>
      </w:r>
      <w:proofErr w:type="spellEnd"/>
      <w:r>
        <w:t xml:space="preserve"> uns gesandt </w:t>
      </w:r>
      <w:proofErr w:type="spellStart"/>
      <w:r>
        <w:t>unde</w:t>
      </w:r>
      <w:proofErr w:type="spellEnd"/>
      <w:r>
        <w:t xml:space="preserve"> </w:t>
      </w:r>
      <w:proofErr w:type="spellStart"/>
      <w:r>
        <w:t>gegeuen</w:t>
      </w:r>
      <w:proofErr w:type="spellEnd"/>
      <w:r>
        <w:t xml:space="preserve"> Christum </w:t>
      </w:r>
      <w:proofErr w:type="spellStart"/>
      <w:r>
        <w:t>synen</w:t>
      </w:r>
      <w:proofErr w:type="spellEnd"/>
      <w:r>
        <w:t xml:space="preserve"> </w:t>
      </w:r>
      <w:proofErr w:type="spellStart"/>
      <w:r>
        <w:t>sone</w:t>
      </w:r>
      <w:proofErr w:type="spellEnd"/>
      <w:r>
        <w:t xml:space="preserve">/ </w:t>
      </w:r>
      <w:proofErr w:type="spellStart"/>
      <w:r>
        <w:t>myt</w:t>
      </w:r>
      <w:proofErr w:type="spellEnd"/>
      <w:r>
        <w:t xml:space="preserve"> </w:t>
      </w:r>
      <w:proofErr w:type="spellStart"/>
      <w:r>
        <w:t>godtlicker</w:t>
      </w:r>
      <w:proofErr w:type="spellEnd"/>
      <w:r>
        <w:t xml:space="preserve"> </w:t>
      </w:r>
      <w:proofErr w:type="spellStart"/>
      <w:r>
        <w:t>gewalt</w:t>
      </w:r>
      <w:proofErr w:type="spellEnd"/>
      <w:r>
        <w:t xml:space="preserve"> und </w:t>
      </w:r>
      <w:proofErr w:type="spellStart"/>
      <w:r>
        <w:t>krafft</w:t>
      </w:r>
      <w:proofErr w:type="spellEnd"/>
      <w:r>
        <w:t xml:space="preserve">/ also dat sine </w:t>
      </w:r>
      <w:proofErr w:type="spellStart"/>
      <w:r>
        <w:t>hillicheit</w:t>
      </w:r>
      <w:proofErr w:type="spellEnd"/>
      <w:r>
        <w:t xml:space="preserve">/ </w:t>
      </w:r>
      <w:proofErr w:type="spellStart"/>
      <w:r>
        <w:t>starckheyt</w:t>
      </w:r>
      <w:proofErr w:type="spellEnd"/>
      <w:r>
        <w:t xml:space="preserve"> </w:t>
      </w:r>
      <w:proofErr w:type="spellStart"/>
      <w:r>
        <w:t>unde</w:t>
      </w:r>
      <w:proofErr w:type="spellEnd"/>
      <w:r>
        <w:t xml:space="preserve"> alle </w:t>
      </w:r>
      <w:proofErr w:type="spellStart"/>
      <w:r>
        <w:t>syne</w:t>
      </w:r>
      <w:proofErr w:type="spellEnd"/>
      <w:r>
        <w:t xml:space="preserve"> </w:t>
      </w:r>
      <w:proofErr w:type="spellStart"/>
      <w:r>
        <w:t>rechtferdicheyt</w:t>
      </w:r>
      <w:proofErr w:type="spellEnd"/>
      <w:r>
        <w:t xml:space="preserve"> </w:t>
      </w:r>
      <w:proofErr w:type="spellStart"/>
      <w:r>
        <w:t>unse</w:t>
      </w:r>
      <w:proofErr w:type="spellEnd"/>
      <w:r>
        <w:t xml:space="preserve"> </w:t>
      </w:r>
      <w:proofErr w:type="spellStart"/>
      <w:r>
        <w:t>egen</w:t>
      </w:r>
      <w:proofErr w:type="spellEnd"/>
      <w:r>
        <w:t xml:space="preserve"> </w:t>
      </w:r>
      <w:proofErr w:type="spellStart"/>
      <w:r>
        <w:t>ys</w:t>
      </w:r>
      <w:proofErr w:type="spellEnd"/>
      <w:r>
        <w:t xml:space="preserve">/ Item alle </w:t>
      </w:r>
      <w:proofErr w:type="spellStart"/>
      <w:r>
        <w:t>synen</w:t>
      </w:r>
      <w:proofErr w:type="spellEnd"/>
      <w:r>
        <w:t xml:space="preserve"> worden und </w:t>
      </w:r>
      <w:proofErr w:type="spellStart"/>
      <w:r>
        <w:t>thosagen</w:t>
      </w:r>
      <w:proofErr w:type="spellEnd"/>
      <w:r>
        <w:t xml:space="preserve"> </w:t>
      </w:r>
      <w:proofErr w:type="spellStart"/>
      <w:r>
        <w:t>mothe</w:t>
      </w:r>
      <w:proofErr w:type="spellEnd"/>
      <w:r>
        <w:t xml:space="preserve"> </w:t>
      </w:r>
      <w:proofErr w:type="spellStart"/>
      <w:r>
        <w:t>wy</w:t>
      </w:r>
      <w:proofErr w:type="spellEnd"/>
      <w:r>
        <w:t xml:space="preserve"> </w:t>
      </w:r>
      <w:proofErr w:type="spellStart"/>
      <w:r>
        <w:t>ock</w:t>
      </w:r>
      <w:proofErr w:type="spellEnd"/>
      <w:r>
        <w:t xml:space="preserve"> </w:t>
      </w:r>
      <w:proofErr w:type="spellStart"/>
      <w:r>
        <w:t>glouen</w:t>
      </w:r>
      <w:proofErr w:type="spellEnd"/>
      <w:r>
        <w:t xml:space="preserve">/ und se </w:t>
      </w:r>
      <w:proofErr w:type="spellStart"/>
      <w:r>
        <w:t>warafftichliken</w:t>
      </w:r>
      <w:proofErr w:type="spellEnd"/>
      <w:r>
        <w:t xml:space="preserve"> </w:t>
      </w:r>
      <w:proofErr w:type="spellStart"/>
      <w:r>
        <w:t>upnemen</w:t>
      </w:r>
      <w:proofErr w:type="spellEnd"/>
      <w:r>
        <w:t xml:space="preserve"> und en </w:t>
      </w:r>
      <w:proofErr w:type="spellStart"/>
      <w:r>
        <w:t>volgen</w:t>
      </w:r>
      <w:proofErr w:type="spellEnd"/>
      <w:r>
        <w:t>.</w:t>
      </w:r>
      <w:r>
        <w:br/>
      </w:r>
      <w:proofErr w:type="spellStart"/>
      <w:r>
        <w:t>Godt</w:t>
      </w:r>
      <w:proofErr w:type="spellEnd"/>
      <w:r>
        <w:t xml:space="preserve"> </w:t>
      </w:r>
      <w:proofErr w:type="spellStart"/>
      <w:r>
        <w:t>hefft</w:t>
      </w:r>
      <w:proofErr w:type="spellEnd"/>
      <w:r>
        <w:t xml:space="preserve"> </w:t>
      </w:r>
      <w:proofErr w:type="spellStart"/>
      <w:r>
        <w:t>unns</w:t>
      </w:r>
      <w:proofErr w:type="spellEnd"/>
      <w:r>
        <w:t xml:space="preserve"> </w:t>
      </w:r>
      <w:proofErr w:type="spellStart"/>
      <w:r>
        <w:t>gebaden</w:t>
      </w:r>
      <w:proofErr w:type="spellEnd"/>
      <w:r>
        <w:t xml:space="preserve">/ </w:t>
      </w:r>
      <w:proofErr w:type="spellStart"/>
      <w:r>
        <w:t>wy</w:t>
      </w:r>
      <w:proofErr w:type="spellEnd"/>
      <w:r>
        <w:t xml:space="preserve"> </w:t>
      </w:r>
      <w:proofErr w:type="spellStart"/>
      <w:r>
        <w:t>scholen</w:t>
      </w:r>
      <w:proofErr w:type="spellEnd"/>
      <w:r>
        <w:t xml:space="preserve"> nicht </w:t>
      </w:r>
      <w:proofErr w:type="spellStart"/>
      <w:r>
        <w:t>don</w:t>
      </w:r>
      <w:proofErr w:type="spellEnd"/>
      <w:r>
        <w:t xml:space="preserve"> </w:t>
      </w:r>
      <w:proofErr w:type="spellStart"/>
      <w:r>
        <w:t>wath</w:t>
      </w:r>
      <w:proofErr w:type="spellEnd"/>
      <w:r>
        <w:t xml:space="preserve"> uns </w:t>
      </w:r>
      <w:proofErr w:type="spellStart"/>
      <w:r>
        <w:t>gudt</w:t>
      </w:r>
      <w:proofErr w:type="spellEnd"/>
      <w:r>
        <w:t xml:space="preserve"> </w:t>
      </w:r>
      <w:proofErr w:type="spellStart"/>
      <w:r>
        <w:t>duncket</w:t>
      </w:r>
      <w:proofErr w:type="spellEnd"/>
      <w:r>
        <w:t xml:space="preserve">/ </w:t>
      </w:r>
      <w:proofErr w:type="spellStart"/>
      <w:r>
        <w:t>sunder</w:t>
      </w:r>
      <w:proofErr w:type="spellEnd"/>
      <w:r>
        <w:t xml:space="preserve"> </w:t>
      </w:r>
      <w:proofErr w:type="spellStart"/>
      <w:r>
        <w:t>allene</w:t>
      </w:r>
      <w:proofErr w:type="spellEnd"/>
      <w:r>
        <w:t xml:space="preserve"> </w:t>
      </w:r>
      <w:proofErr w:type="spellStart"/>
      <w:r>
        <w:t>wat</w:t>
      </w:r>
      <w:proofErr w:type="spellEnd"/>
      <w:r>
        <w:t xml:space="preserve"> he uns </w:t>
      </w:r>
      <w:proofErr w:type="spellStart"/>
      <w:r>
        <w:t>gebaden</w:t>
      </w:r>
      <w:proofErr w:type="spellEnd"/>
      <w:r>
        <w:t xml:space="preserve"> und </w:t>
      </w:r>
      <w:proofErr w:type="spellStart"/>
      <w:r>
        <w:t>geheten</w:t>
      </w:r>
      <w:proofErr w:type="spellEnd"/>
      <w:r>
        <w:t xml:space="preserve"> </w:t>
      </w:r>
      <w:proofErr w:type="spellStart"/>
      <w:r>
        <w:t>hefft</w:t>
      </w:r>
      <w:proofErr w:type="spellEnd"/>
      <w:r>
        <w:t xml:space="preserve">. </w:t>
      </w:r>
      <w:proofErr w:type="spellStart"/>
      <w:r>
        <w:t>Ock</w:t>
      </w:r>
      <w:proofErr w:type="spellEnd"/>
      <w:r>
        <w:t xml:space="preserve"> </w:t>
      </w:r>
      <w:proofErr w:type="spellStart"/>
      <w:r>
        <w:t>schole</w:t>
      </w:r>
      <w:proofErr w:type="spellEnd"/>
      <w:r>
        <w:t xml:space="preserve"> </w:t>
      </w:r>
      <w:proofErr w:type="spellStart"/>
      <w:r>
        <w:t>wy</w:t>
      </w:r>
      <w:proofErr w:type="spellEnd"/>
      <w:r>
        <w:t xml:space="preserve"> </w:t>
      </w:r>
      <w:proofErr w:type="spellStart"/>
      <w:r>
        <w:t>synenn</w:t>
      </w:r>
      <w:proofErr w:type="spellEnd"/>
      <w:r>
        <w:t xml:space="preserve"> worden nicht </w:t>
      </w:r>
      <w:proofErr w:type="spellStart"/>
      <w:r>
        <w:t>tholeggen</w:t>
      </w:r>
      <w:proofErr w:type="spellEnd"/>
      <w:r>
        <w:t xml:space="preserve"> noch </w:t>
      </w:r>
      <w:proofErr w:type="spellStart"/>
      <w:r>
        <w:t>affnemen</w:t>
      </w:r>
      <w:proofErr w:type="spellEnd"/>
      <w:r>
        <w:t xml:space="preserve">/ Noch to der rechteren/ noch </w:t>
      </w:r>
      <w:proofErr w:type="spellStart"/>
      <w:r>
        <w:t>tho</w:t>
      </w:r>
      <w:proofErr w:type="spellEnd"/>
      <w:r>
        <w:t xml:space="preserve"> der </w:t>
      </w:r>
      <w:proofErr w:type="spellStart"/>
      <w:r>
        <w:t>luchteren</w:t>
      </w:r>
      <w:proofErr w:type="spellEnd"/>
      <w:r>
        <w:t xml:space="preserve"> </w:t>
      </w:r>
      <w:proofErr w:type="spellStart"/>
      <w:r>
        <w:t>handt</w:t>
      </w:r>
      <w:proofErr w:type="spellEnd"/>
      <w:r>
        <w:t xml:space="preserve"> </w:t>
      </w:r>
      <w:proofErr w:type="spellStart"/>
      <w:r>
        <w:t>ghaen</w:t>
      </w:r>
      <w:proofErr w:type="spellEnd"/>
      <w:r>
        <w:t xml:space="preserve">/ </w:t>
      </w:r>
      <w:proofErr w:type="spellStart"/>
      <w:r>
        <w:t>Hyr</w:t>
      </w:r>
      <w:proofErr w:type="spellEnd"/>
      <w:r>
        <w:t xml:space="preserve"> </w:t>
      </w:r>
      <w:proofErr w:type="spellStart"/>
      <w:r>
        <w:t>uth</w:t>
      </w:r>
      <w:proofErr w:type="spellEnd"/>
      <w:r>
        <w:t xml:space="preserve"> </w:t>
      </w:r>
      <w:proofErr w:type="spellStart"/>
      <w:r>
        <w:t>ßo</w:t>
      </w:r>
      <w:proofErr w:type="spellEnd"/>
      <w:r>
        <w:t xml:space="preserve"> </w:t>
      </w:r>
      <w:proofErr w:type="spellStart"/>
      <w:r>
        <w:t>volghet</w:t>
      </w:r>
      <w:proofErr w:type="spellEnd"/>
      <w:r>
        <w:t xml:space="preserve">/ wenn </w:t>
      </w:r>
      <w:proofErr w:type="spellStart"/>
      <w:r>
        <w:t>wy</w:t>
      </w:r>
      <w:proofErr w:type="spellEnd"/>
      <w:r>
        <w:t xml:space="preserve"> </w:t>
      </w:r>
      <w:proofErr w:type="spellStart"/>
      <w:r>
        <w:t>wercke</w:t>
      </w:r>
      <w:proofErr w:type="spellEnd"/>
      <w:r>
        <w:t xml:space="preserve"> </w:t>
      </w:r>
      <w:proofErr w:type="spellStart"/>
      <w:r>
        <w:t>don</w:t>
      </w:r>
      <w:proofErr w:type="spellEnd"/>
      <w:r>
        <w:t xml:space="preserve"> na </w:t>
      </w:r>
      <w:proofErr w:type="spellStart"/>
      <w:r>
        <w:t>unßerm</w:t>
      </w:r>
      <w:proofErr w:type="spellEnd"/>
      <w:r>
        <w:t xml:space="preserve"> </w:t>
      </w:r>
      <w:proofErr w:type="spellStart"/>
      <w:r>
        <w:t>gudtdunckende</w:t>
      </w:r>
      <w:proofErr w:type="spellEnd"/>
      <w:r>
        <w:t xml:space="preserve">/ de </w:t>
      </w:r>
      <w:proofErr w:type="spellStart"/>
      <w:r>
        <w:t>synt</w:t>
      </w:r>
      <w:proofErr w:type="spellEnd"/>
      <w:r>
        <w:t xml:space="preserve"> nicht </w:t>
      </w:r>
      <w:proofErr w:type="spellStart"/>
      <w:r>
        <w:t>christlick</w:t>
      </w:r>
      <w:proofErr w:type="spellEnd"/>
      <w:r>
        <w:t xml:space="preserve">/ und </w:t>
      </w:r>
      <w:proofErr w:type="spellStart"/>
      <w:r>
        <w:t>scheen</w:t>
      </w:r>
      <w:proofErr w:type="spellEnd"/>
      <w:r>
        <w:t xml:space="preserve"> </w:t>
      </w:r>
      <w:proofErr w:type="spellStart"/>
      <w:r>
        <w:t>budem</w:t>
      </w:r>
      <w:proofErr w:type="spellEnd"/>
      <w:r>
        <w:t xml:space="preserve"> dem </w:t>
      </w:r>
      <w:proofErr w:type="spellStart"/>
      <w:r>
        <w:t>gelouen</w:t>
      </w:r>
      <w:proofErr w:type="spellEnd"/>
      <w:r>
        <w:t xml:space="preserve">. </w:t>
      </w:r>
      <w:proofErr w:type="spellStart"/>
      <w:r>
        <w:t>Volget</w:t>
      </w:r>
      <w:proofErr w:type="spellEnd"/>
      <w:r>
        <w:t xml:space="preserve"> </w:t>
      </w:r>
      <w:proofErr w:type="spellStart"/>
      <w:r>
        <w:t>vorder</w:t>
      </w:r>
      <w:proofErr w:type="spellEnd"/>
      <w:r>
        <w:t xml:space="preserve">/ dat alle </w:t>
      </w:r>
      <w:proofErr w:type="spellStart"/>
      <w:r>
        <w:t>sodane</w:t>
      </w:r>
      <w:proofErr w:type="spellEnd"/>
      <w:r>
        <w:t xml:space="preserve"> </w:t>
      </w:r>
      <w:proofErr w:type="spellStart"/>
      <w:r>
        <w:t>wercke</w:t>
      </w:r>
      <w:proofErr w:type="spellEnd"/>
      <w:r>
        <w:t xml:space="preserve"> </w:t>
      </w:r>
      <w:proofErr w:type="spellStart"/>
      <w:r>
        <w:t>sunde</w:t>
      </w:r>
      <w:proofErr w:type="spellEnd"/>
      <w:r>
        <w:t xml:space="preserve"> </w:t>
      </w:r>
      <w:proofErr w:type="spellStart"/>
      <w:r>
        <w:t>synt</w:t>
      </w:r>
      <w:proofErr w:type="spellEnd"/>
      <w:r>
        <w:t xml:space="preserve">/ und </w:t>
      </w:r>
      <w:proofErr w:type="spellStart"/>
      <w:r>
        <w:t>synt</w:t>
      </w:r>
      <w:proofErr w:type="spellEnd"/>
      <w:r>
        <w:t xml:space="preserve"> alle </w:t>
      </w:r>
      <w:proofErr w:type="spellStart"/>
      <w:r>
        <w:t>jödesche</w:t>
      </w:r>
      <w:proofErr w:type="spellEnd"/>
      <w:r>
        <w:t xml:space="preserve"> </w:t>
      </w:r>
      <w:proofErr w:type="spellStart"/>
      <w:r>
        <w:t>wercke</w:t>
      </w:r>
      <w:proofErr w:type="spellEnd"/>
      <w:r>
        <w:t xml:space="preserve">. Dar </w:t>
      </w:r>
      <w:proofErr w:type="spellStart"/>
      <w:r>
        <w:t>ume</w:t>
      </w:r>
      <w:proofErr w:type="spellEnd"/>
      <w:r>
        <w:t xml:space="preserve"> </w:t>
      </w:r>
      <w:proofErr w:type="spellStart"/>
      <w:r>
        <w:t>yn</w:t>
      </w:r>
      <w:proofErr w:type="spellEnd"/>
      <w:r>
        <w:t xml:space="preserve"> dem rechten </w:t>
      </w:r>
      <w:proofErr w:type="spellStart"/>
      <w:r>
        <w:t>gelouen</w:t>
      </w:r>
      <w:proofErr w:type="spellEnd"/>
      <w:r>
        <w:t xml:space="preserve"> </w:t>
      </w:r>
      <w:proofErr w:type="spellStart"/>
      <w:r>
        <w:t>möthe</w:t>
      </w:r>
      <w:proofErr w:type="spellEnd"/>
      <w:r>
        <w:t xml:space="preserve"> </w:t>
      </w:r>
      <w:proofErr w:type="spellStart"/>
      <w:r>
        <w:t>wy</w:t>
      </w:r>
      <w:proofErr w:type="spellEnd"/>
      <w:r>
        <w:t xml:space="preserve"> </w:t>
      </w:r>
      <w:proofErr w:type="spellStart"/>
      <w:r>
        <w:t>allene</w:t>
      </w:r>
      <w:proofErr w:type="spellEnd"/>
      <w:r>
        <w:t xml:space="preserve"> </w:t>
      </w:r>
      <w:proofErr w:type="spellStart"/>
      <w:r>
        <w:t>gade</w:t>
      </w:r>
      <w:proofErr w:type="spellEnd"/>
      <w:r>
        <w:t xml:space="preserve"> hören/ </w:t>
      </w:r>
      <w:proofErr w:type="spellStart"/>
      <w:r>
        <w:t>synem</w:t>
      </w:r>
      <w:proofErr w:type="spellEnd"/>
      <w:r>
        <w:t xml:space="preserve"> </w:t>
      </w:r>
      <w:proofErr w:type="spellStart"/>
      <w:r>
        <w:t>wyllen</w:t>
      </w:r>
      <w:proofErr w:type="spellEnd"/>
      <w:r>
        <w:t xml:space="preserve"> </w:t>
      </w:r>
      <w:proofErr w:type="spellStart"/>
      <w:r>
        <w:t>allene</w:t>
      </w:r>
      <w:proofErr w:type="spellEnd"/>
      <w:r>
        <w:t xml:space="preserve"> na </w:t>
      </w:r>
      <w:proofErr w:type="spellStart"/>
      <w:r>
        <w:t>volgen</w:t>
      </w:r>
      <w:proofErr w:type="spellEnd"/>
      <w:r>
        <w:t xml:space="preserve">/ und </w:t>
      </w:r>
      <w:proofErr w:type="spellStart"/>
      <w:r>
        <w:t>allene</w:t>
      </w:r>
      <w:proofErr w:type="spellEnd"/>
      <w:r>
        <w:t xml:space="preserve"> de werke </w:t>
      </w:r>
      <w:proofErr w:type="spellStart"/>
      <w:r>
        <w:t>don</w:t>
      </w:r>
      <w:proofErr w:type="spellEnd"/>
      <w:r>
        <w:t xml:space="preserve">/ de uns </w:t>
      </w:r>
      <w:proofErr w:type="spellStart"/>
      <w:r>
        <w:t>godt</w:t>
      </w:r>
      <w:proofErr w:type="spellEnd"/>
      <w:r>
        <w:t xml:space="preserve"> </w:t>
      </w:r>
      <w:proofErr w:type="spellStart"/>
      <w:r>
        <w:t>heth</w:t>
      </w:r>
      <w:proofErr w:type="spellEnd"/>
      <w:r>
        <w:t xml:space="preserve"> </w:t>
      </w:r>
      <w:proofErr w:type="spellStart"/>
      <w:r>
        <w:t>unde</w:t>
      </w:r>
      <w:proofErr w:type="spellEnd"/>
      <w:r>
        <w:t xml:space="preserve"> </w:t>
      </w:r>
      <w:proofErr w:type="spellStart"/>
      <w:r>
        <w:t>gebuth</w:t>
      </w:r>
      <w:proofErr w:type="spellEnd"/>
      <w:r>
        <w:t xml:space="preserve">. So </w:t>
      </w:r>
      <w:proofErr w:type="spellStart"/>
      <w:r>
        <w:t>wy</w:t>
      </w:r>
      <w:proofErr w:type="spellEnd"/>
      <w:r>
        <w:t xml:space="preserve"> </w:t>
      </w:r>
      <w:proofErr w:type="spellStart"/>
      <w:r>
        <w:t>denne</w:t>
      </w:r>
      <w:proofErr w:type="spellEnd"/>
      <w:r>
        <w:t xml:space="preserve"> recht </w:t>
      </w:r>
      <w:proofErr w:type="spellStart"/>
      <w:r>
        <w:t>geuatet</w:t>
      </w:r>
      <w:proofErr w:type="spellEnd"/>
      <w:r>
        <w:t xml:space="preserve"> und </w:t>
      </w:r>
      <w:proofErr w:type="spellStart"/>
      <w:r>
        <w:t>begrepen</w:t>
      </w:r>
      <w:proofErr w:type="spellEnd"/>
      <w:r>
        <w:t xml:space="preserve"> </w:t>
      </w:r>
      <w:proofErr w:type="spellStart"/>
      <w:r>
        <w:t>hebben</w:t>
      </w:r>
      <w:proofErr w:type="spellEnd"/>
      <w:r>
        <w:t xml:space="preserve"> den rechten </w:t>
      </w:r>
      <w:proofErr w:type="spellStart"/>
      <w:r>
        <w:t>gelouen</w:t>
      </w:r>
      <w:proofErr w:type="spellEnd"/>
      <w:r>
        <w:t xml:space="preserve">/ und erkennen de </w:t>
      </w:r>
      <w:proofErr w:type="spellStart"/>
      <w:r>
        <w:t>gudicheyt</w:t>
      </w:r>
      <w:proofErr w:type="spellEnd"/>
      <w:r>
        <w:t xml:space="preserve"> und </w:t>
      </w:r>
      <w:proofErr w:type="spellStart"/>
      <w:r>
        <w:t>woldedicheyt</w:t>
      </w:r>
      <w:proofErr w:type="spellEnd"/>
      <w:r>
        <w:t xml:space="preserve"> </w:t>
      </w:r>
      <w:proofErr w:type="spellStart"/>
      <w:r>
        <w:t>gades</w:t>
      </w:r>
      <w:proofErr w:type="spellEnd"/>
      <w:r>
        <w:t xml:space="preserve">/ so </w:t>
      </w:r>
      <w:proofErr w:type="spellStart"/>
      <w:r>
        <w:t>is</w:t>
      </w:r>
      <w:proofErr w:type="spellEnd"/>
      <w:r>
        <w:t xml:space="preserve"> </w:t>
      </w:r>
      <w:proofErr w:type="spellStart"/>
      <w:r>
        <w:t>yd</w:t>
      </w:r>
      <w:proofErr w:type="spellEnd"/>
      <w:r>
        <w:t xml:space="preserve"> </w:t>
      </w:r>
      <w:proofErr w:type="spellStart"/>
      <w:r>
        <w:t>unchristlik</w:t>
      </w:r>
      <w:proofErr w:type="spellEnd"/>
      <w:r>
        <w:t xml:space="preserve"> dat </w:t>
      </w:r>
      <w:proofErr w:type="spellStart"/>
      <w:r>
        <w:t>wy</w:t>
      </w:r>
      <w:proofErr w:type="spellEnd"/>
      <w:r>
        <w:t xml:space="preserve"> </w:t>
      </w:r>
      <w:proofErr w:type="spellStart"/>
      <w:r>
        <w:t>ene</w:t>
      </w:r>
      <w:proofErr w:type="spellEnd"/>
      <w:r>
        <w:t xml:space="preserve"> nicht </w:t>
      </w:r>
      <w:proofErr w:type="spellStart"/>
      <w:r>
        <w:t>scholden</w:t>
      </w:r>
      <w:proofErr w:type="spellEnd"/>
      <w:r>
        <w:t xml:space="preserve"> </w:t>
      </w:r>
      <w:proofErr w:type="spellStart"/>
      <w:r>
        <w:t>leffhebben</w:t>
      </w:r>
      <w:proofErr w:type="spellEnd"/>
      <w:r>
        <w:t xml:space="preserve">/ </w:t>
      </w:r>
      <w:proofErr w:type="spellStart"/>
      <w:r>
        <w:t>sunder</w:t>
      </w:r>
      <w:proofErr w:type="spellEnd"/>
      <w:r>
        <w:t xml:space="preserve"> </w:t>
      </w:r>
      <w:proofErr w:type="spellStart"/>
      <w:r>
        <w:t>wy</w:t>
      </w:r>
      <w:proofErr w:type="spellEnd"/>
      <w:r>
        <w:t xml:space="preserve"> </w:t>
      </w:r>
      <w:proofErr w:type="spellStart"/>
      <w:r>
        <w:t>beleuen</w:t>
      </w:r>
      <w:proofErr w:type="spellEnd"/>
      <w:r>
        <w:t xml:space="preserve"> </w:t>
      </w:r>
      <w:proofErr w:type="spellStart"/>
      <w:r>
        <w:t>ene</w:t>
      </w:r>
      <w:proofErr w:type="spellEnd"/>
      <w:r>
        <w:t xml:space="preserve"> bauen alle </w:t>
      </w:r>
      <w:proofErr w:type="spellStart"/>
      <w:r>
        <w:t>dinck</w:t>
      </w:r>
      <w:proofErr w:type="spellEnd"/>
      <w:r>
        <w:t xml:space="preserve">. </w:t>
      </w:r>
    </w:p>
    <w:p w14:paraId="3824D3C9" w14:textId="77777777" w:rsidR="00BE76D1" w:rsidRDefault="00BE76D1" w:rsidP="00BE76D1">
      <w:pPr>
        <w:pStyle w:val="StandardWeb"/>
      </w:pPr>
      <w:proofErr w:type="spellStart"/>
      <w:r>
        <w:t>Vra</w:t>
      </w:r>
      <w:proofErr w:type="spellEnd"/>
      <w:r>
        <w:t xml:space="preserve">. Wat </w:t>
      </w:r>
      <w:proofErr w:type="spellStart"/>
      <w:r>
        <w:t>ys</w:t>
      </w:r>
      <w:proofErr w:type="spellEnd"/>
      <w:r>
        <w:t xml:space="preserve"> nu de </w:t>
      </w:r>
      <w:proofErr w:type="spellStart"/>
      <w:r>
        <w:t>bewerynge</w:t>
      </w:r>
      <w:proofErr w:type="spellEnd"/>
      <w:r>
        <w:t xml:space="preserve">/ dat du </w:t>
      </w:r>
      <w:proofErr w:type="spellStart"/>
      <w:r>
        <w:t>gelouest</w:t>
      </w:r>
      <w:proofErr w:type="spellEnd"/>
      <w:r>
        <w:t xml:space="preserve"> in </w:t>
      </w:r>
      <w:proofErr w:type="spellStart"/>
      <w:r>
        <w:t>godt</w:t>
      </w:r>
      <w:proofErr w:type="spellEnd"/>
      <w:r>
        <w:t>?</w:t>
      </w:r>
      <w:r>
        <w:br/>
      </w:r>
      <w:proofErr w:type="spellStart"/>
      <w:r>
        <w:t>Ant</w:t>
      </w:r>
      <w:proofErr w:type="spellEnd"/>
      <w:r>
        <w:t xml:space="preserve">. Dat </w:t>
      </w:r>
      <w:proofErr w:type="spellStart"/>
      <w:r>
        <w:t>ick</w:t>
      </w:r>
      <w:proofErr w:type="spellEnd"/>
      <w:r>
        <w:t xml:space="preserve"> </w:t>
      </w:r>
      <w:proofErr w:type="spellStart"/>
      <w:r>
        <w:t>jn</w:t>
      </w:r>
      <w:proofErr w:type="spellEnd"/>
      <w:r>
        <w:t xml:space="preserve"> </w:t>
      </w:r>
      <w:proofErr w:type="spellStart"/>
      <w:r>
        <w:t>em</w:t>
      </w:r>
      <w:proofErr w:type="spellEnd"/>
      <w:r>
        <w:t xml:space="preserve"> </w:t>
      </w:r>
      <w:proofErr w:type="spellStart"/>
      <w:r>
        <w:t>geloue</w:t>
      </w:r>
      <w:proofErr w:type="spellEnd"/>
      <w:r>
        <w:t xml:space="preserve">/ und holde </w:t>
      </w:r>
      <w:proofErr w:type="spellStart"/>
      <w:r>
        <w:t>syne</w:t>
      </w:r>
      <w:proofErr w:type="spellEnd"/>
      <w:r>
        <w:t xml:space="preserve"> </w:t>
      </w:r>
      <w:proofErr w:type="spellStart"/>
      <w:r>
        <w:t>gebade</w:t>
      </w:r>
      <w:proofErr w:type="spellEnd"/>
      <w:r>
        <w:t xml:space="preserve">. </w:t>
      </w:r>
    </w:p>
    <w:p w14:paraId="77DDA0E8" w14:textId="77777777" w:rsidR="00BE76D1" w:rsidRDefault="00BE76D1" w:rsidP="00BE76D1">
      <w:pPr>
        <w:pStyle w:val="StandardWeb"/>
      </w:pPr>
      <w:proofErr w:type="spellStart"/>
      <w:r>
        <w:t>Vra</w:t>
      </w:r>
      <w:proofErr w:type="spellEnd"/>
      <w:r>
        <w:t xml:space="preserve">. Wo </w:t>
      </w:r>
      <w:proofErr w:type="spellStart"/>
      <w:r>
        <w:t>vele</w:t>
      </w:r>
      <w:proofErr w:type="spellEnd"/>
      <w:r>
        <w:t xml:space="preserve"> </w:t>
      </w:r>
      <w:proofErr w:type="spellStart"/>
      <w:r>
        <w:t>js</w:t>
      </w:r>
      <w:proofErr w:type="spellEnd"/>
      <w:r>
        <w:t xml:space="preserve"> der </w:t>
      </w:r>
      <w:proofErr w:type="spellStart"/>
      <w:r>
        <w:t>gebade</w:t>
      </w:r>
      <w:proofErr w:type="spellEnd"/>
      <w:r>
        <w:t xml:space="preserve"> </w:t>
      </w:r>
      <w:proofErr w:type="spellStart"/>
      <w:r>
        <w:t>gades</w:t>
      </w:r>
      <w:proofErr w:type="spellEnd"/>
      <w:r>
        <w:t>.</w:t>
      </w:r>
      <w:r>
        <w:br/>
      </w:r>
      <w:proofErr w:type="spellStart"/>
      <w:r>
        <w:t>Ant</w:t>
      </w:r>
      <w:proofErr w:type="spellEnd"/>
      <w:r>
        <w:t xml:space="preserve">. </w:t>
      </w:r>
      <w:proofErr w:type="spellStart"/>
      <w:r>
        <w:t>Theyne</w:t>
      </w:r>
      <w:proofErr w:type="spellEnd"/>
      <w:r>
        <w:t xml:space="preserve">. Dat erste </w:t>
      </w:r>
      <w:proofErr w:type="spellStart"/>
      <w:r>
        <w:t>ys</w:t>
      </w:r>
      <w:proofErr w:type="spellEnd"/>
      <w:r>
        <w:t xml:space="preserve">. Du schalt ne ne </w:t>
      </w:r>
      <w:proofErr w:type="spellStart"/>
      <w:r>
        <w:t>vrömede</w:t>
      </w:r>
      <w:proofErr w:type="spellEnd"/>
      <w:r>
        <w:t xml:space="preserve"> </w:t>
      </w:r>
      <w:proofErr w:type="spellStart"/>
      <w:r>
        <w:t>göde</w:t>
      </w:r>
      <w:proofErr w:type="spellEnd"/>
      <w:r>
        <w:t xml:space="preserve"> </w:t>
      </w:r>
      <w:proofErr w:type="spellStart"/>
      <w:r>
        <w:t>hebben</w:t>
      </w:r>
      <w:proofErr w:type="spellEnd"/>
      <w:r>
        <w:t xml:space="preserve">. Dat </w:t>
      </w:r>
      <w:proofErr w:type="spellStart"/>
      <w:r>
        <w:t>ander</w:t>
      </w:r>
      <w:proofErr w:type="spellEnd"/>
      <w:r>
        <w:t xml:space="preserve"> Den </w:t>
      </w:r>
      <w:proofErr w:type="spellStart"/>
      <w:r>
        <w:t>namen</w:t>
      </w:r>
      <w:proofErr w:type="spellEnd"/>
      <w:r>
        <w:t xml:space="preserve"> </w:t>
      </w:r>
      <w:proofErr w:type="spellStart"/>
      <w:r>
        <w:t>gades</w:t>
      </w:r>
      <w:proofErr w:type="spellEnd"/>
      <w:r>
        <w:t xml:space="preserve"> </w:t>
      </w:r>
      <w:proofErr w:type="spellStart"/>
      <w:r>
        <w:t>schaltu</w:t>
      </w:r>
      <w:proofErr w:type="spellEnd"/>
      <w:r>
        <w:t xml:space="preserve"> nicht </w:t>
      </w:r>
      <w:proofErr w:type="spellStart"/>
      <w:r>
        <w:t>unnutte</w:t>
      </w:r>
      <w:proofErr w:type="spellEnd"/>
      <w:r>
        <w:t xml:space="preserve"> </w:t>
      </w:r>
      <w:proofErr w:type="spellStart"/>
      <w:r>
        <w:t>bruken</w:t>
      </w:r>
      <w:proofErr w:type="spellEnd"/>
      <w:r>
        <w:t xml:space="preserve">. Dat </w:t>
      </w:r>
      <w:proofErr w:type="spellStart"/>
      <w:r>
        <w:t>drudde</w:t>
      </w:r>
      <w:proofErr w:type="spellEnd"/>
      <w:r>
        <w:t xml:space="preserve">. Den </w:t>
      </w:r>
      <w:proofErr w:type="spellStart"/>
      <w:r>
        <w:t>vyrdach</w:t>
      </w:r>
      <w:proofErr w:type="spellEnd"/>
      <w:r>
        <w:t xml:space="preserve"> schalt du </w:t>
      </w:r>
      <w:proofErr w:type="spellStart"/>
      <w:r>
        <w:t>hylgen</w:t>
      </w:r>
      <w:proofErr w:type="spellEnd"/>
      <w:r>
        <w:t xml:space="preserve">. Dat </w:t>
      </w:r>
      <w:proofErr w:type="spellStart"/>
      <w:r>
        <w:t>veerde</w:t>
      </w:r>
      <w:proofErr w:type="spellEnd"/>
      <w:r>
        <w:t xml:space="preserve">. Vader </w:t>
      </w:r>
      <w:proofErr w:type="spellStart"/>
      <w:r>
        <w:t>unde</w:t>
      </w:r>
      <w:proofErr w:type="spellEnd"/>
      <w:r>
        <w:t xml:space="preserve"> </w:t>
      </w:r>
      <w:proofErr w:type="spellStart"/>
      <w:r>
        <w:t>moder</w:t>
      </w:r>
      <w:proofErr w:type="spellEnd"/>
      <w:r>
        <w:t xml:space="preserve"> </w:t>
      </w:r>
      <w:proofErr w:type="spellStart"/>
      <w:r>
        <w:t>schaltu</w:t>
      </w:r>
      <w:proofErr w:type="spellEnd"/>
      <w:r>
        <w:t xml:space="preserve"> </w:t>
      </w:r>
      <w:proofErr w:type="spellStart"/>
      <w:r>
        <w:t>eren</w:t>
      </w:r>
      <w:proofErr w:type="spellEnd"/>
      <w:r>
        <w:t xml:space="preserve">. Dat </w:t>
      </w:r>
      <w:proofErr w:type="spellStart"/>
      <w:r>
        <w:t>veffte</w:t>
      </w:r>
      <w:proofErr w:type="spellEnd"/>
      <w:r>
        <w:t xml:space="preserve">. Du schalt nicht </w:t>
      </w:r>
      <w:proofErr w:type="spellStart"/>
      <w:r>
        <w:t>dotslan</w:t>
      </w:r>
      <w:proofErr w:type="spellEnd"/>
      <w:r>
        <w:t xml:space="preserve">. Das </w:t>
      </w:r>
      <w:proofErr w:type="spellStart"/>
      <w:r>
        <w:t>söste</w:t>
      </w:r>
      <w:proofErr w:type="spellEnd"/>
      <w:r>
        <w:t xml:space="preserve">. Du schalt nicht </w:t>
      </w:r>
      <w:proofErr w:type="spellStart"/>
      <w:r>
        <w:t>unkusch</w:t>
      </w:r>
      <w:proofErr w:type="spellEnd"/>
      <w:r>
        <w:t xml:space="preserve"> wesen. </w:t>
      </w:r>
      <w:proofErr w:type="spellStart"/>
      <w:r>
        <w:t>Dath</w:t>
      </w:r>
      <w:proofErr w:type="spellEnd"/>
      <w:r>
        <w:t xml:space="preserve"> </w:t>
      </w:r>
      <w:proofErr w:type="spellStart"/>
      <w:r>
        <w:t>souende</w:t>
      </w:r>
      <w:proofErr w:type="spellEnd"/>
      <w:r>
        <w:t xml:space="preserve">. Du </w:t>
      </w:r>
      <w:proofErr w:type="spellStart"/>
      <w:r>
        <w:t>schalth</w:t>
      </w:r>
      <w:proofErr w:type="spellEnd"/>
      <w:r>
        <w:t xml:space="preserve"> nicht </w:t>
      </w:r>
      <w:proofErr w:type="spellStart"/>
      <w:r>
        <w:t>stelen</w:t>
      </w:r>
      <w:proofErr w:type="spellEnd"/>
      <w:r>
        <w:t xml:space="preserve">. </w:t>
      </w:r>
      <w:proofErr w:type="spellStart"/>
      <w:r>
        <w:t>Dath</w:t>
      </w:r>
      <w:proofErr w:type="spellEnd"/>
      <w:r>
        <w:t xml:space="preserve"> achte. Du schalt nicht </w:t>
      </w:r>
      <w:proofErr w:type="spellStart"/>
      <w:r>
        <w:t>valsche</w:t>
      </w:r>
      <w:proofErr w:type="spellEnd"/>
      <w:r>
        <w:t xml:space="preserve"> </w:t>
      </w:r>
      <w:proofErr w:type="spellStart"/>
      <w:r>
        <w:t>tuchnysse</w:t>
      </w:r>
      <w:proofErr w:type="spellEnd"/>
      <w:r>
        <w:t xml:space="preserve"> </w:t>
      </w:r>
      <w:proofErr w:type="spellStart"/>
      <w:r>
        <w:t>geuen</w:t>
      </w:r>
      <w:proofErr w:type="spellEnd"/>
      <w:r>
        <w:t xml:space="preserve">. </w:t>
      </w:r>
      <w:proofErr w:type="spellStart"/>
      <w:r>
        <w:t>Dath</w:t>
      </w:r>
      <w:proofErr w:type="spellEnd"/>
      <w:r>
        <w:t xml:space="preserve"> </w:t>
      </w:r>
      <w:proofErr w:type="spellStart"/>
      <w:r>
        <w:t>negende</w:t>
      </w:r>
      <w:proofErr w:type="spellEnd"/>
      <w:r>
        <w:t xml:space="preserve">. Du schalt nicht </w:t>
      </w:r>
      <w:proofErr w:type="spellStart"/>
      <w:r>
        <w:t>bogeren</w:t>
      </w:r>
      <w:proofErr w:type="spellEnd"/>
      <w:r>
        <w:t xml:space="preserve"> </w:t>
      </w:r>
      <w:proofErr w:type="spellStart"/>
      <w:r>
        <w:t>dynes</w:t>
      </w:r>
      <w:proofErr w:type="spellEnd"/>
      <w:r>
        <w:t xml:space="preserve"> </w:t>
      </w:r>
      <w:proofErr w:type="spellStart"/>
      <w:r>
        <w:t>negesten</w:t>
      </w:r>
      <w:proofErr w:type="spellEnd"/>
      <w:r>
        <w:t xml:space="preserve"> </w:t>
      </w:r>
      <w:proofErr w:type="spellStart"/>
      <w:r>
        <w:t>frouwe</w:t>
      </w:r>
      <w:proofErr w:type="spellEnd"/>
      <w:r>
        <w:t xml:space="preserve">/ </w:t>
      </w:r>
      <w:proofErr w:type="spellStart"/>
      <w:r>
        <w:t>Dath</w:t>
      </w:r>
      <w:proofErr w:type="spellEnd"/>
      <w:r>
        <w:t xml:space="preserve"> </w:t>
      </w:r>
      <w:proofErr w:type="spellStart"/>
      <w:r>
        <w:t>theynde</w:t>
      </w:r>
      <w:proofErr w:type="spellEnd"/>
      <w:r>
        <w:t xml:space="preserve">. Du schalt nicht </w:t>
      </w:r>
      <w:proofErr w:type="spellStart"/>
      <w:r>
        <w:t>bogeren</w:t>
      </w:r>
      <w:proofErr w:type="spellEnd"/>
      <w:r>
        <w:t xml:space="preserve"> </w:t>
      </w:r>
      <w:proofErr w:type="spellStart"/>
      <w:r>
        <w:t>dynes</w:t>
      </w:r>
      <w:proofErr w:type="spellEnd"/>
      <w:r>
        <w:t xml:space="preserve"> </w:t>
      </w:r>
      <w:proofErr w:type="spellStart"/>
      <w:r>
        <w:t>negesten</w:t>
      </w:r>
      <w:proofErr w:type="spellEnd"/>
      <w:r>
        <w:t xml:space="preserve"> </w:t>
      </w:r>
      <w:proofErr w:type="spellStart"/>
      <w:r>
        <w:t>gudt</w:t>
      </w:r>
      <w:proofErr w:type="spellEnd"/>
      <w:r>
        <w:t xml:space="preserve">. </w:t>
      </w:r>
      <w:proofErr w:type="spellStart"/>
      <w:r>
        <w:t>Wol</w:t>
      </w:r>
      <w:proofErr w:type="spellEnd"/>
      <w:r>
        <w:t xml:space="preserve"> </w:t>
      </w:r>
      <w:proofErr w:type="spellStart"/>
      <w:r>
        <w:t>dusse</w:t>
      </w:r>
      <w:proofErr w:type="spellEnd"/>
      <w:r>
        <w:t xml:space="preserve"> </w:t>
      </w:r>
      <w:proofErr w:type="spellStart"/>
      <w:r>
        <w:t>ghebade</w:t>
      </w:r>
      <w:proofErr w:type="spellEnd"/>
      <w:r>
        <w:t xml:space="preserve"> </w:t>
      </w:r>
      <w:proofErr w:type="spellStart"/>
      <w:r>
        <w:t>holth</w:t>
      </w:r>
      <w:proofErr w:type="spellEnd"/>
      <w:r>
        <w:t xml:space="preserve">/ de </w:t>
      </w:r>
      <w:proofErr w:type="spellStart"/>
      <w:r>
        <w:t>heffth</w:t>
      </w:r>
      <w:proofErr w:type="spellEnd"/>
      <w:r>
        <w:t xml:space="preserve"> </w:t>
      </w:r>
      <w:proofErr w:type="spellStart"/>
      <w:r>
        <w:t>eynen</w:t>
      </w:r>
      <w:proofErr w:type="spellEnd"/>
      <w:r>
        <w:t xml:space="preserve"> rechten </w:t>
      </w:r>
      <w:proofErr w:type="spellStart"/>
      <w:r>
        <w:t>gelouen</w:t>
      </w:r>
      <w:proofErr w:type="spellEnd"/>
      <w:r>
        <w:t>.</w:t>
      </w:r>
      <w:r>
        <w:br/>
        <w:t xml:space="preserve">Item/ </w:t>
      </w:r>
      <w:proofErr w:type="spellStart"/>
      <w:r>
        <w:t>Ock</w:t>
      </w:r>
      <w:proofErr w:type="spellEnd"/>
      <w:r>
        <w:t xml:space="preserve"> </w:t>
      </w:r>
      <w:proofErr w:type="spellStart"/>
      <w:r>
        <w:t>ys</w:t>
      </w:r>
      <w:proofErr w:type="spellEnd"/>
      <w:r>
        <w:t xml:space="preserve"> uns van </w:t>
      </w:r>
      <w:proofErr w:type="spellStart"/>
      <w:r>
        <w:t>gade</w:t>
      </w:r>
      <w:proofErr w:type="spellEnd"/>
      <w:r>
        <w:t xml:space="preserve"> </w:t>
      </w:r>
      <w:proofErr w:type="spellStart"/>
      <w:r>
        <w:t>vorbaden</w:t>
      </w:r>
      <w:proofErr w:type="spellEnd"/>
      <w:r>
        <w:t xml:space="preserve">/ </w:t>
      </w:r>
      <w:proofErr w:type="spellStart"/>
      <w:r>
        <w:t>dath</w:t>
      </w:r>
      <w:proofErr w:type="spellEnd"/>
      <w:r>
        <w:t xml:space="preserve"> </w:t>
      </w:r>
      <w:proofErr w:type="spellStart"/>
      <w:r>
        <w:t>wy</w:t>
      </w:r>
      <w:proofErr w:type="spellEnd"/>
      <w:r>
        <w:t xml:space="preserve"> uns </w:t>
      </w:r>
      <w:proofErr w:type="spellStart"/>
      <w:r>
        <w:t>schölen</w:t>
      </w:r>
      <w:proofErr w:type="spellEnd"/>
      <w:r>
        <w:t xml:space="preserve"> </w:t>
      </w:r>
      <w:proofErr w:type="spellStart"/>
      <w:r>
        <w:t>nene</w:t>
      </w:r>
      <w:proofErr w:type="spellEnd"/>
      <w:r>
        <w:t xml:space="preserve"> </w:t>
      </w:r>
      <w:proofErr w:type="spellStart"/>
      <w:r>
        <w:t>gegrauene</w:t>
      </w:r>
      <w:proofErr w:type="spellEnd"/>
      <w:r>
        <w:t xml:space="preserve"> </w:t>
      </w:r>
      <w:proofErr w:type="spellStart"/>
      <w:r>
        <w:t>bylde</w:t>
      </w:r>
      <w:proofErr w:type="spellEnd"/>
      <w:r>
        <w:t xml:space="preserve">/ </w:t>
      </w:r>
      <w:proofErr w:type="spellStart"/>
      <w:r>
        <w:t>ock</w:t>
      </w:r>
      <w:proofErr w:type="spellEnd"/>
      <w:r>
        <w:t xml:space="preserve"> </w:t>
      </w:r>
      <w:proofErr w:type="spellStart"/>
      <w:r>
        <w:t>nenerleyge</w:t>
      </w:r>
      <w:proofErr w:type="spellEnd"/>
      <w:r>
        <w:t xml:space="preserve"> </w:t>
      </w:r>
      <w:proofErr w:type="spellStart"/>
      <w:r>
        <w:t>gelicknisse</w:t>
      </w:r>
      <w:proofErr w:type="spellEnd"/>
      <w:r>
        <w:t xml:space="preserve"> </w:t>
      </w:r>
      <w:proofErr w:type="spellStart"/>
      <w:r>
        <w:t>maken</w:t>
      </w:r>
      <w:proofErr w:type="spellEnd"/>
      <w:r>
        <w:t xml:space="preserve">/ </w:t>
      </w:r>
      <w:proofErr w:type="spellStart"/>
      <w:r>
        <w:t>Wy</w:t>
      </w:r>
      <w:proofErr w:type="spellEnd"/>
      <w:r>
        <w:t xml:space="preserve"> </w:t>
      </w:r>
      <w:proofErr w:type="spellStart"/>
      <w:r>
        <w:t>schölen</w:t>
      </w:r>
      <w:proofErr w:type="spellEnd"/>
      <w:r>
        <w:t xml:space="preserve"> </w:t>
      </w:r>
      <w:proofErr w:type="spellStart"/>
      <w:r>
        <w:t>gade</w:t>
      </w:r>
      <w:proofErr w:type="spellEnd"/>
      <w:r>
        <w:t xml:space="preserve"> </w:t>
      </w:r>
      <w:proofErr w:type="spellStart"/>
      <w:r>
        <w:t>allene</w:t>
      </w:r>
      <w:proofErr w:type="spellEnd"/>
      <w:r>
        <w:t xml:space="preserve"> </w:t>
      </w:r>
      <w:proofErr w:type="spellStart"/>
      <w:r>
        <w:t>anbeden</w:t>
      </w:r>
      <w:proofErr w:type="spellEnd"/>
      <w:r>
        <w:t xml:space="preserve">/ </w:t>
      </w:r>
      <w:proofErr w:type="spellStart"/>
      <w:r>
        <w:t>unde</w:t>
      </w:r>
      <w:proofErr w:type="spellEnd"/>
      <w:r>
        <w:t xml:space="preserve"> </w:t>
      </w:r>
      <w:proofErr w:type="spellStart"/>
      <w:r>
        <w:t>em</w:t>
      </w:r>
      <w:proofErr w:type="spellEnd"/>
      <w:r>
        <w:t xml:space="preserve"> </w:t>
      </w:r>
      <w:proofErr w:type="spellStart"/>
      <w:r>
        <w:t>allene</w:t>
      </w:r>
      <w:proofErr w:type="spellEnd"/>
      <w:r>
        <w:t xml:space="preserve"> denen/ und </w:t>
      </w:r>
      <w:proofErr w:type="spellStart"/>
      <w:r>
        <w:t>ene</w:t>
      </w:r>
      <w:proofErr w:type="spellEnd"/>
      <w:r>
        <w:t xml:space="preserve"> </w:t>
      </w:r>
      <w:proofErr w:type="spellStart"/>
      <w:r>
        <w:t>allene</w:t>
      </w:r>
      <w:proofErr w:type="spellEnd"/>
      <w:r>
        <w:t xml:space="preserve"> </w:t>
      </w:r>
      <w:proofErr w:type="spellStart"/>
      <w:r>
        <w:t>eren</w:t>
      </w:r>
      <w:proofErr w:type="spellEnd"/>
      <w:r>
        <w:t xml:space="preserve">/ </w:t>
      </w:r>
    </w:p>
    <w:p w14:paraId="0C72CAC9" w14:textId="77777777" w:rsidR="00BE76D1" w:rsidRDefault="00BE76D1" w:rsidP="00BE76D1">
      <w:pPr>
        <w:pStyle w:val="StandardWeb"/>
      </w:pPr>
      <w:proofErr w:type="spellStart"/>
      <w:r>
        <w:t>Vrage</w:t>
      </w:r>
      <w:proofErr w:type="spellEnd"/>
      <w:r>
        <w:t xml:space="preserve">. </w:t>
      </w:r>
      <w:proofErr w:type="spellStart"/>
      <w:r>
        <w:t>Wor</w:t>
      </w:r>
      <w:proofErr w:type="spellEnd"/>
      <w:r>
        <w:t xml:space="preserve"> </w:t>
      </w:r>
      <w:proofErr w:type="spellStart"/>
      <w:r>
        <w:t>jnne</w:t>
      </w:r>
      <w:proofErr w:type="spellEnd"/>
      <w:r>
        <w:t xml:space="preserve"> </w:t>
      </w:r>
      <w:proofErr w:type="spellStart"/>
      <w:r>
        <w:t>henget</w:t>
      </w:r>
      <w:proofErr w:type="spellEnd"/>
      <w:r>
        <w:t xml:space="preserve"> de </w:t>
      </w:r>
      <w:proofErr w:type="spellStart"/>
      <w:r>
        <w:t>vorfullinge</w:t>
      </w:r>
      <w:proofErr w:type="spellEnd"/>
      <w:r>
        <w:t xml:space="preserve"> der </w:t>
      </w:r>
      <w:proofErr w:type="spellStart"/>
      <w:r>
        <w:t>gebade</w:t>
      </w:r>
      <w:proofErr w:type="spellEnd"/>
      <w:r>
        <w:t xml:space="preserve"> </w:t>
      </w:r>
      <w:proofErr w:type="spellStart"/>
      <w:r>
        <w:t>gades</w:t>
      </w:r>
      <w:proofErr w:type="spellEnd"/>
      <w:r>
        <w:t>?</w:t>
      </w:r>
      <w:r>
        <w:br/>
      </w:r>
      <w:proofErr w:type="spellStart"/>
      <w:r>
        <w:t>Ant</w:t>
      </w:r>
      <w:proofErr w:type="spellEnd"/>
      <w:r>
        <w:t xml:space="preserve">. In </w:t>
      </w:r>
      <w:proofErr w:type="spellStart"/>
      <w:r>
        <w:t>twen</w:t>
      </w:r>
      <w:proofErr w:type="spellEnd"/>
      <w:r>
        <w:t xml:space="preserve">/ </w:t>
      </w:r>
      <w:proofErr w:type="spellStart"/>
      <w:r>
        <w:t>alse</w:t>
      </w:r>
      <w:proofErr w:type="spellEnd"/>
      <w:r>
        <w:t xml:space="preserve"> in der </w:t>
      </w:r>
      <w:proofErr w:type="spellStart"/>
      <w:r>
        <w:t>leue</w:t>
      </w:r>
      <w:proofErr w:type="spellEnd"/>
      <w:r>
        <w:t xml:space="preserve"> </w:t>
      </w:r>
      <w:proofErr w:type="spellStart"/>
      <w:r>
        <w:t>gades</w:t>
      </w:r>
      <w:proofErr w:type="spellEnd"/>
      <w:r>
        <w:t xml:space="preserve"> und des </w:t>
      </w:r>
      <w:proofErr w:type="spellStart"/>
      <w:r>
        <w:t>negesten</w:t>
      </w:r>
      <w:proofErr w:type="spellEnd"/>
      <w:r>
        <w:t xml:space="preserve">. </w:t>
      </w:r>
    </w:p>
    <w:p w14:paraId="2ADA4714" w14:textId="77777777" w:rsidR="00BE76D1" w:rsidRDefault="00BE76D1" w:rsidP="00BE76D1">
      <w:pPr>
        <w:pStyle w:val="StandardWeb"/>
      </w:pPr>
      <w:proofErr w:type="spellStart"/>
      <w:r>
        <w:t>Vrage</w:t>
      </w:r>
      <w:proofErr w:type="spellEnd"/>
      <w:r>
        <w:t xml:space="preserve">. </w:t>
      </w:r>
      <w:proofErr w:type="spellStart"/>
      <w:r>
        <w:t>Wor</w:t>
      </w:r>
      <w:proofErr w:type="spellEnd"/>
      <w:r>
        <w:t xml:space="preserve"> </w:t>
      </w:r>
      <w:proofErr w:type="spellStart"/>
      <w:r>
        <w:t>june</w:t>
      </w:r>
      <w:proofErr w:type="spellEnd"/>
      <w:r>
        <w:t xml:space="preserve"> </w:t>
      </w:r>
      <w:proofErr w:type="spellStart"/>
      <w:r>
        <w:t>werdt</w:t>
      </w:r>
      <w:proofErr w:type="spellEnd"/>
      <w:r>
        <w:t xml:space="preserve"> </w:t>
      </w:r>
      <w:proofErr w:type="spellStart"/>
      <w:r>
        <w:t>erkant</w:t>
      </w:r>
      <w:proofErr w:type="spellEnd"/>
      <w:r>
        <w:t xml:space="preserve"> dat du </w:t>
      </w:r>
      <w:proofErr w:type="spellStart"/>
      <w:r>
        <w:t>godt</w:t>
      </w:r>
      <w:proofErr w:type="spellEnd"/>
      <w:r>
        <w:t xml:space="preserve"> </w:t>
      </w:r>
      <w:proofErr w:type="spellStart"/>
      <w:r>
        <w:t>leff</w:t>
      </w:r>
      <w:proofErr w:type="spellEnd"/>
      <w:r>
        <w:t xml:space="preserve"> </w:t>
      </w:r>
      <w:proofErr w:type="spellStart"/>
      <w:r>
        <w:t>hest</w:t>
      </w:r>
      <w:proofErr w:type="spellEnd"/>
      <w:r>
        <w:t>?</w:t>
      </w:r>
      <w:r>
        <w:br/>
      </w:r>
      <w:proofErr w:type="spellStart"/>
      <w:r>
        <w:t>Ant</w:t>
      </w:r>
      <w:proofErr w:type="spellEnd"/>
      <w:r>
        <w:t xml:space="preserve">. Dar </w:t>
      </w:r>
      <w:proofErr w:type="spellStart"/>
      <w:r>
        <w:t>jnne</w:t>
      </w:r>
      <w:proofErr w:type="spellEnd"/>
      <w:r>
        <w:t xml:space="preserve">/ dat </w:t>
      </w:r>
      <w:proofErr w:type="spellStart"/>
      <w:r>
        <w:t>ick</w:t>
      </w:r>
      <w:proofErr w:type="spellEnd"/>
      <w:r>
        <w:t xml:space="preserve"> </w:t>
      </w:r>
      <w:proofErr w:type="spellStart"/>
      <w:r>
        <w:t>synen</w:t>
      </w:r>
      <w:proofErr w:type="spellEnd"/>
      <w:r>
        <w:t xml:space="preserve"> </w:t>
      </w:r>
      <w:proofErr w:type="spellStart"/>
      <w:r>
        <w:t>wyllen</w:t>
      </w:r>
      <w:proofErr w:type="spellEnd"/>
      <w:r>
        <w:t xml:space="preserve"> do/ </w:t>
      </w:r>
      <w:proofErr w:type="spellStart"/>
      <w:r>
        <w:t>unde</w:t>
      </w:r>
      <w:proofErr w:type="spellEnd"/>
      <w:r>
        <w:t xml:space="preserve"> </w:t>
      </w:r>
      <w:proofErr w:type="spellStart"/>
      <w:r>
        <w:t>bbeleue</w:t>
      </w:r>
      <w:proofErr w:type="spellEnd"/>
      <w:r>
        <w:t xml:space="preserve"> </w:t>
      </w:r>
      <w:proofErr w:type="spellStart"/>
      <w:r>
        <w:t>minen</w:t>
      </w:r>
      <w:proofErr w:type="spellEnd"/>
      <w:r>
        <w:t xml:space="preserve"> </w:t>
      </w:r>
      <w:proofErr w:type="spellStart"/>
      <w:r>
        <w:t>negesten</w:t>
      </w:r>
      <w:proofErr w:type="spellEnd"/>
      <w:r>
        <w:t xml:space="preserve"> </w:t>
      </w:r>
      <w:proofErr w:type="spellStart"/>
      <w:r>
        <w:t>alze</w:t>
      </w:r>
      <w:proofErr w:type="spellEnd"/>
      <w:r>
        <w:t xml:space="preserve"> </w:t>
      </w:r>
      <w:proofErr w:type="spellStart"/>
      <w:r>
        <w:t>my</w:t>
      </w:r>
      <w:proofErr w:type="spellEnd"/>
      <w:r>
        <w:t xml:space="preserve"> </w:t>
      </w:r>
      <w:proofErr w:type="spellStart"/>
      <w:r>
        <w:t>suluest</w:t>
      </w:r>
      <w:proofErr w:type="spellEnd"/>
      <w:r>
        <w:t xml:space="preserve">. </w:t>
      </w:r>
    </w:p>
    <w:p w14:paraId="12E59DBD" w14:textId="77777777" w:rsidR="00BE76D1" w:rsidRDefault="00BE76D1" w:rsidP="00BE76D1">
      <w:pPr>
        <w:pStyle w:val="StandardWeb"/>
      </w:pPr>
      <w:proofErr w:type="spellStart"/>
      <w:r>
        <w:t>Vra</w:t>
      </w:r>
      <w:proofErr w:type="spellEnd"/>
      <w:r>
        <w:t xml:space="preserve">. Wat </w:t>
      </w:r>
      <w:proofErr w:type="spellStart"/>
      <w:r>
        <w:t>ys</w:t>
      </w:r>
      <w:proofErr w:type="spellEnd"/>
      <w:r>
        <w:t xml:space="preserve"> </w:t>
      </w:r>
      <w:proofErr w:type="spellStart"/>
      <w:r>
        <w:t>leffhebben</w:t>
      </w:r>
      <w:proofErr w:type="spellEnd"/>
      <w:r>
        <w:t xml:space="preserve"> den </w:t>
      </w:r>
      <w:proofErr w:type="spellStart"/>
      <w:r>
        <w:t>negesten</w:t>
      </w:r>
      <w:proofErr w:type="spellEnd"/>
      <w:r>
        <w:t>?</w:t>
      </w:r>
      <w:r>
        <w:br/>
      </w:r>
      <w:r w:rsidRPr="00945C33">
        <w:rPr>
          <w:lang w:val="en-US"/>
        </w:rPr>
        <w:t xml:space="preserve">Ant. </w:t>
      </w:r>
      <w:proofErr w:type="spellStart"/>
      <w:r w:rsidRPr="00945C33">
        <w:rPr>
          <w:lang w:val="en-US"/>
        </w:rPr>
        <w:t>Dat</w:t>
      </w:r>
      <w:proofErr w:type="spellEnd"/>
      <w:r w:rsidRPr="00945C33">
        <w:rPr>
          <w:lang w:val="en-US"/>
        </w:rPr>
        <w:t xml:space="preserve"> men </w:t>
      </w:r>
      <w:proofErr w:type="spellStart"/>
      <w:r w:rsidRPr="00945C33">
        <w:rPr>
          <w:lang w:val="en-US"/>
        </w:rPr>
        <w:t>em</w:t>
      </w:r>
      <w:proofErr w:type="spellEnd"/>
      <w:r w:rsidRPr="00945C33">
        <w:rPr>
          <w:lang w:val="en-US"/>
        </w:rPr>
        <w:t xml:space="preserve"> do/ </w:t>
      </w:r>
      <w:proofErr w:type="spellStart"/>
      <w:r w:rsidRPr="00945C33">
        <w:rPr>
          <w:lang w:val="en-US"/>
        </w:rPr>
        <w:t>alze</w:t>
      </w:r>
      <w:proofErr w:type="spellEnd"/>
      <w:r w:rsidRPr="00945C33">
        <w:rPr>
          <w:lang w:val="en-US"/>
        </w:rPr>
        <w:t xml:space="preserve"> men van </w:t>
      </w:r>
      <w:proofErr w:type="spellStart"/>
      <w:r w:rsidRPr="00945C33">
        <w:rPr>
          <w:lang w:val="en-US"/>
        </w:rPr>
        <w:t>em</w:t>
      </w:r>
      <w:proofErr w:type="spellEnd"/>
      <w:r w:rsidRPr="00945C33">
        <w:rPr>
          <w:lang w:val="en-US"/>
        </w:rPr>
        <w:t xml:space="preserve"> </w:t>
      </w:r>
      <w:proofErr w:type="spellStart"/>
      <w:r w:rsidRPr="00945C33">
        <w:rPr>
          <w:lang w:val="en-US"/>
        </w:rPr>
        <w:t>bogerdt</w:t>
      </w:r>
      <w:proofErr w:type="spellEnd"/>
      <w:r w:rsidRPr="00945C33">
        <w:rPr>
          <w:lang w:val="en-US"/>
        </w:rPr>
        <w:t xml:space="preserve">. </w:t>
      </w:r>
      <w:r>
        <w:t xml:space="preserve">Und </w:t>
      </w:r>
      <w:proofErr w:type="spellStart"/>
      <w:r>
        <w:t>wat</w:t>
      </w:r>
      <w:proofErr w:type="spellEnd"/>
      <w:r>
        <w:t xml:space="preserve"> </w:t>
      </w:r>
      <w:proofErr w:type="spellStart"/>
      <w:r>
        <w:t>men</w:t>
      </w:r>
      <w:proofErr w:type="spellEnd"/>
      <w:r>
        <w:t xml:space="preserve"> van </w:t>
      </w:r>
      <w:proofErr w:type="spellStart"/>
      <w:r>
        <w:t>em</w:t>
      </w:r>
      <w:proofErr w:type="spellEnd"/>
      <w:r>
        <w:t xml:space="preserve"> nicht </w:t>
      </w:r>
      <w:proofErr w:type="spellStart"/>
      <w:r>
        <w:t>wyl</w:t>
      </w:r>
      <w:proofErr w:type="spellEnd"/>
      <w:r>
        <w:t xml:space="preserve">/ dat </w:t>
      </w:r>
      <w:proofErr w:type="spellStart"/>
      <w:r>
        <w:t>men</w:t>
      </w:r>
      <w:proofErr w:type="spellEnd"/>
      <w:r>
        <w:t xml:space="preserve"> dat </w:t>
      </w:r>
      <w:proofErr w:type="spellStart"/>
      <w:r>
        <w:t>eme</w:t>
      </w:r>
      <w:proofErr w:type="spellEnd"/>
      <w:r>
        <w:t xml:space="preserve"> </w:t>
      </w:r>
      <w:proofErr w:type="spellStart"/>
      <w:r>
        <w:t>ock</w:t>
      </w:r>
      <w:proofErr w:type="spellEnd"/>
      <w:r>
        <w:t xml:space="preserve"> nicht do. </w:t>
      </w:r>
    </w:p>
    <w:p w14:paraId="0DE11C7A" w14:textId="77777777" w:rsidR="00BE76D1" w:rsidRDefault="00BE76D1" w:rsidP="00BE76D1">
      <w:pPr>
        <w:pStyle w:val="StandardWeb"/>
      </w:pPr>
      <w:proofErr w:type="spellStart"/>
      <w:r w:rsidRPr="00945C33">
        <w:rPr>
          <w:lang w:val="en-US"/>
        </w:rPr>
        <w:t>Vra</w:t>
      </w:r>
      <w:proofErr w:type="spellEnd"/>
      <w:r w:rsidRPr="00945C33">
        <w:rPr>
          <w:lang w:val="en-US"/>
        </w:rPr>
        <w:t xml:space="preserve">. </w:t>
      </w:r>
      <w:proofErr w:type="spellStart"/>
      <w:r w:rsidRPr="00945C33">
        <w:rPr>
          <w:lang w:val="en-US"/>
        </w:rPr>
        <w:t>Wor</w:t>
      </w:r>
      <w:proofErr w:type="spellEnd"/>
      <w:r w:rsidRPr="00945C33">
        <w:rPr>
          <w:lang w:val="en-US"/>
        </w:rPr>
        <w:t xml:space="preserve"> </w:t>
      </w:r>
      <w:proofErr w:type="spellStart"/>
      <w:r w:rsidRPr="00945C33">
        <w:rPr>
          <w:lang w:val="en-US"/>
        </w:rPr>
        <w:t>ynne</w:t>
      </w:r>
      <w:proofErr w:type="spellEnd"/>
      <w:r w:rsidRPr="00945C33">
        <w:rPr>
          <w:lang w:val="en-US"/>
        </w:rPr>
        <w:t xml:space="preserve"> </w:t>
      </w:r>
      <w:proofErr w:type="spellStart"/>
      <w:r w:rsidRPr="00945C33">
        <w:rPr>
          <w:lang w:val="en-US"/>
        </w:rPr>
        <w:t>mercket</w:t>
      </w:r>
      <w:proofErr w:type="spellEnd"/>
      <w:r w:rsidRPr="00945C33">
        <w:rPr>
          <w:lang w:val="en-US"/>
        </w:rPr>
        <w:t xml:space="preserve"> men/ </w:t>
      </w:r>
      <w:proofErr w:type="spellStart"/>
      <w:r w:rsidRPr="00945C33">
        <w:rPr>
          <w:lang w:val="en-US"/>
        </w:rPr>
        <w:t>dat</w:t>
      </w:r>
      <w:proofErr w:type="spellEnd"/>
      <w:r w:rsidRPr="00945C33">
        <w:rPr>
          <w:lang w:val="en-US"/>
        </w:rPr>
        <w:t xml:space="preserve"> </w:t>
      </w:r>
      <w:proofErr w:type="spellStart"/>
      <w:r w:rsidRPr="00945C33">
        <w:rPr>
          <w:lang w:val="en-US"/>
        </w:rPr>
        <w:t>eyner</w:t>
      </w:r>
      <w:proofErr w:type="spellEnd"/>
      <w:r w:rsidRPr="00945C33">
        <w:rPr>
          <w:lang w:val="en-US"/>
        </w:rPr>
        <w:t xml:space="preserve"> </w:t>
      </w:r>
      <w:proofErr w:type="spellStart"/>
      <w:r w:rsidRPr="00945C33">
        <w:rPr>
          <w:lang w:val="en-US"/>
        </w:rPr>
        <w:t>godt</w:t>
      </w:r>
      <w:proofErr w:type="spellEnd"/>
      <w:r w:rsidRPr="00945C33">
        <w:rPr>
          <w:lang w:val="en-US"/>
        </w:rPr>
        <w:t xml:space="preserve"> </w:t>
      </w:r>
      <w:proofErr w:type="spellStart"/>
      <w:r w:rsidRPr="00945C33">
        <w:rPr>
          <w:lang w:val="en-US"/>
        </w:rPr>
        <w:t>leff</w:t>
      </w:r>
      <w:proofErr w:type="spellEnd"/>
      <w:r w:rsidRPr="00945C33">
        <w:rPr>
          <w:lang w:val="en-US"/>
        </w:rPr>
        <w:t xml:space="preserve"> </w:t>
      </w:r>
      <w:proofErr w:type="spellStart"/>
      <w:r w:rsidRPr="00945C33">
        <w:rPr>
          <w:lang w:val="en-US"/>
        </w:rPr>
        <w:t>hefft</w:t>
      </w:r>
      <w:proofErr w:type="spellEnd"/>
      <w:r w:rsidRPr="00945C33">
        <w:rPr>
          <w:lang w:val="en-US"/>
        </w:rPr>
        <w:t>?</w:t>
      </w:r>
      <w:r w:rsidRPr="00945C33">
        <w:rPr>
          <w:lang w:val="en-US"/>
        </w:rPr>
        <w:br/>
      </w:r>
      <w:proofErr w:type="spellStart"/>
      <w:r>
        <w:t>Ant</w:t>
      </w:r>
      <w:proofErr w:type="spellEnd"/>
      <w:r>
        <w:t xml:space="preserve">. Dar inne/ </w:t>
      </w:r>
      <w:proofErr w:type="spellStart"/>
      <w:r>
        <w:t>wol</w:t>
      </w:r>
      <w:proofErr w:type="spellEnd"/>
      <w:r>
        <w:t xml:space="preserve"> </w:t>
      </w:r>
      <w:proofErr w:type="spellStart"/>
      <w:r>
        <w:t>syne</w:t>
      </w:r>
      <w:proofErr w:type="spellEnd"/>
      <w:r>
        <w:t xml:space="preserve"> </w:t>
      </w:r>
      <w:proofErr w:type="spellStart"/>
      <w:r>
        <w:t>gebade</w:t>
      </w:r>
      <w:proofErr w:type="spellEnd"/>
      <w:r>
        <w:t xml:space="preserve"> holt/ und </w:t>
      </w:r>
      <w:proofErr w:type="spellStart"/>
      <w:r>
        <w:t>deyt</w:t>
      </w:r>
      <w:proofErr w:type="spellEnd"/>
      <w:r>
        <w:t xml:space="preserve"> </w:t>
      </w:r>
      <w:proofErr w:type="spellStart"/>
      <w:r>
        <w:t>synen</w:t>
      </w:r>
      <w:proofErr w:type="spellEnd"/>
      <w:r>
        <w:t xml:space="preserve"> </w:t>
      </w:r>
      <w:proofErr w:type="spellStart"/>
      <w:r>
        <w:t>wyllen</w:t>
      </w:r>
      <w:proofErr w:type="spellEnd"/>
      <w:r>
        <w:t xml:space="preserve">. </w:t>
      </w:r>
      <w:proofErr w:type="spellStart"/>
      <w:r>
        <w:t>Wente</w:t>
      </w:r>
      <w:proofErr w:type="spellEnd"/>
      <w:r>
        <w:t xml:space="preserve"> Christus </w:t>
      </w:r>
      <w:proofErr w:type="spellStart"/>
      <w:r>
        <w:t>sprecket</w:t>
      </w:r>
      <w:proofErr w:type="spellEnd"/>
      <w:r>
        <w:t xml:space="preserve"> </w:t>
      </w:r>
      <w:proofErr w:type="spellStart"/>
      <w:r>
        <w:t>alßo</w:t>
      </w:r>
      <w:proofErr w:type="spellEnd"/>
      <w:r>
        <w:t xml:space="preserve">/ </w:t>
      </w:r>
      <w:r>
        <w:lastRenderedPageBreak/>
        <w:t xml:space="preserve">Leue </w:t>
      </w:r>
      <w:proofErr w:type="spellStart"/>
      <w:r>
        <w:t>gy</w:t>
      </w:r>
      <w:proofErr w:type="spellEnd"/>
      <w:r>
        <w:t xml:space="preserve"> </w:t>
      </w:r>
      <w:proofErr w:type="spellStart"/>
      <w:r>
        <w:t>my</w:t>
      </w:r>
      <w:proofErr w:type="spellEnd"/>
      <w:r>
        <w:t xml:space="preserve">/ </w:t>
      </w:r>
      <w:proofErr w:type="spellStart"/>
      <w:r>
        <w:t>ßo</w:t>
      </w:r>
      <w:proofErr w:type="spellEnd"/>
      <w:r>
        <w:t xml:space="preserve"> </w:t>
      </w:r>
      <w:proofErr w:type="spellStart"/>
      <w:r>
        <w:t>holdet</w:t>
      </w:r>
      <w:proofErr w:type="spellEnd"/>
      <w:r>
        <w:t xml:space="preserve"> </w:t>
      </w:r>
      <w:proofErr w:type="spellStart"/>
      <w:r>
        <w:t>myne</w:t>
      </w:r>
      <w:proofErr w:type="spellEnd"/>
      <w:r>
        <w:t xml:space="preserve"> bade/ </w:t>
      </w:r>
      <w:proofErr w:type="spellStart"/>
      <w:r>
        <w:t>Wol</w:t>
      </w:r>
      <w:proofErr w:type="spellEnd"/>
      <w:r>
        <w:t xml:space="preserve"> </w:t>
      </w:r>
      <w:proofErr w:type="spellStart"/>
      <w:r>
        <w:t>my</w:t>
      </w:r>
      <w:proofErr w:type="spellEnd"/>
      <w:r>
        <w:t xml:space="preserve"> </w:t>
      </w:r>
      <w:proofErr w:type="spellStart"/>
      <w:r>
        <w:t>auers</w:t>
      </w:r>
      <w:proofErr w:type="spellEnd"/>
      <w:r>
        <w:t xml:space="preserve"> nicht </w:t>
      </w:r>
      <w:proofErr w:type="spellStart"/>
      <w:r>
        <w:t>leuet</w:t>
      </w:r>
      <w:proofErr w:type="spellEnd"/>
      <w:r>
        <w:t xml:space="preserve">/ de </w:t>
      </w:r>
      <w:proofErr w:type="spellStart"/>
      <w:r>
        <w:t>hölth</w:t>
      </w:r>
      <w:proofErr w:type="spellEnd"/>
      <w:r>
        <w:t xml:space="preserve"> ok </w:t>
      </w:r>
      <w:proofErr w:type="spellStart"/>
      <w:r>
        <w:t>myne</w:t>
      </w:r>
      <w:proofErr w:type="spellEnd"/>
      <w:r>
        <w:t xml:space="preserve"> </w:t>
      </w:r>
      <w:proofErr w:type="spellStart"/>
      <w:r>
        <w:t>gebade</w:t>
      </w:r>
      <w:proofErr w:type="spellEnd"/>
      <w:r>
        <w:t xml:space="preserve"> nicht. So </w:t>
      </w:r>
      <w:proofErr w:type="spellStart"/>
      <w:r>
        <w:t>men</w:t>
      </w:r>
      <w:proofErr w:type="spellEnd"/>
      <w:r>
        <w:t xml:space="preserve"> de </w:t>
      </w:r>
      <w:proofErr w:type="spellStart"/>
      <w:r>
        <w:t>gebade</w:t>
      </w:r>
      <w:proofErr w:type="spellEnd"/>
      <w:r>
        <w:t xml:space="preserve"> holt/ </w:t>
      </w:r>
      <w:proofErr w:type="spellStart"/>
      <w:r>
        <w:t>krichtme</w:t>
      </w:r>
      <w:proofErr w:type="spellEnd"/>
      <w:r>
        <w:t xml:space="preserve"> dat </w:t>
      </w:r>
      <w:proofErr w:type="spellStart"/>
      <w:r>
        <w:t>ewyge</w:t>
      </w:r>
      <w:proofErr w:type="spellEnd"/>
      <w:r>
        <w:t xml:space="preserve"> </w:t>
      </w:r>
      <w:proofErr w:type="spellStart"/>
      <w:r>
        <w:t>leuendt</w:t>
      </w:r>
      <w:proofErr w:type="spellEnd"/>
      <w:r>
        <w:t xml:space="preserve">. </w:t>
      </w:r>
    </w:p>
    <w:p w14:paraId="100E2C5F" w14:textId="77777777" w:rsidR="00BE76D1" w:rsidRDefault="00BE76D1" w:rsidP="00BE76D1">
      <w:pPr>
        <w:pStyle w:val="StandardWeb"/>
      </w:pPr>
      <w:proofErr w:type="spellStart"/>
      <w:r>
        <w:t>Vra</w:t>
      </w:r>
      <w:proofErr w:type="spellEnd"/>
      <w:r>
        <w:t xml:space="preserve">. Wat </w:t>
      </w:r>
      <w:proofErr w:type="spellStart"/>
      <w:r>
        <w:t>js</w:t>
      </w:r>
      <w:proofErr w:type="spellEnd"/>
      <w:r>
        <w:t xml:space="preserve"> das </w:t>
      </w:r>
      <w:proofErr w:type="spellStart"/>
      <w:r>
        <w:t>ewyge</w:t>
      </w:r>
      <w:proofErr w:type="spellEnd"/>
      <w:r>
        <w:t xml:space="preserve"> </w:t>
      </w:r>
      <w:proofErr w:type="spellStart"/>
      <w:r>
        <w:t>leuent</w:t>
      </w:r>
      <w:proofErr w:type="spellEnd"/>
      <w:r>
        <w:t>?</w:t>
      </w:r>
      <w:r>
        <w:br/>
      </w:r>
      <w:proofErr w:type="spellStart"/>
      <w:r>
        <w:t>Ant</w:t>
      </w:r>
      <w:proofErr w:type="spellEnd"/>
      <w:r>
        <w:t xml:space="preserve">. Dat </w:t>
      </w:r>
      <w:proofErr w:type="spellStart"/>
      <w:r>
        <w:t>ewyge</w:t>
      </w:r>
      <w:proofErr w:type="spellEnd"/>
      <w:r>
        <w:t xml:space="preserve"> </w:t>
      </w:r>
      <w:proofErr w:type="spellStart"/>
      <w:r>
        <w:t>leuent</w:t>
      </w:r>
      <w:proofErr w:type="spellEnd"/>
      <w:r>
        <w:t xml:space="preserve"> </w:t>
      </w:r>
      <w:proofErr w:type="spellStart"/>
      <w:r>
        <w:t>ys</w:t>
      </w:r>
      <w:proofErr w:type="spellEnd"/>
      <w:r>
        <w:t xml:space="preserve">/ </w:t>
      </w:r>
      <w:proofErr w:type="spellStart"/>
      <w:r>
        <w:t>eyne</w:t>
      </w:r>
      <w:proofErr w:type="spellEnd"/>
      <w:r>
        <w:t xml:space="preserve"> </w:t>
      </w:r>
      <w:proofErr w:type="spellStart"/>
      <w:r>
        <w:t>erkantnisse</w:t>
      </w:r>
      <w:proofErr w:type="spellEnd"/>
      <w:r>
        <w:t xml:space="preserve"> des waren </w:t>
      </w:r>
      <w:proofErr w:type="spellStart"/>
      <w:r>
        <w:t>gades</w:t>
      </w:r>
      <w:proofErr w:type="spellEnd"/>
      <w:r>
        <w:t xml:space="preserve"> des </w:t>
      </w:r>
      <w:proofErr w:type="spellStart"/>
      <w:r>
        <w:t>vaders</w:t>
      </w:r>
      <w:proofErr w:type="spellEnd"/>
      <w:r>
        <w:t xml:space="preserve">/ und des den he </w:t>
      </w:r>
      <w:proofErr w:type="spellStart"/>
      <w:r>
        <w:t>gesanth</w:t>
      </w:r>
      <w:proofErr w:type="spellEnd"/>
      <w:r>
        <w:t xml:space="preserve"> </w:t>
      </w:r>
      <w:proofErr w:type="spellStart"/>
      <w:r>
        <w:t>hefft</w:t>
      </w:r>
      <w:proofErr w:type="spellEnd"/>
      <w:r>
        <w:t xml:space="preserve"> </w:t>
      </w:r>
      <w:proofErr w:type="spellStart"/>
      <w:r>
        <w:t>Jhesum</w:t>
      </w:r>
      <w:proofErr w:type="spellEnd"/>
      <w:r>
        <w:t xml:space="preserve"> Christum: </w:t>
      </w:r>
    </w:p>
    <w:p w14:paraId="0AC8E6E5" w14:textId="77777777" w:rsidR="00BE76D1" w:rsidRDefault="00BE76D1" w:rsidP="00BE76D1">
      <w:pPr>
        <w:pStyle w:val="StandardWeb"/>
      </w:pPr>
      <w:proofErr w:type="spellStart"/>
      <w:r>
        <w:t>Vrage</w:t>
      </w:r>
      <w:proofErr w:type="spellEnd"/>
      <w:r>
        <w:t xml:space="preserve">. </w:t>
      </w:r>
      <w:proofErr w:type="spellStart"/>
      <w:r>
        <w:t>Wor</w:t>
      </w:r>
      <w:proofErr w:type="spellEnd"/>
      <w:r>
        <w:t xml:space="preserve"> </w:t>
      </w:r>
      <w:proofErr w:type="spellStart"/>
      <w:r>
        <w:t>dorch</w:t>
      </w:r>
      <w:proofErr w:type="spellEnd"/>
      <w:r>
        <w:t xml:space="preserve"> </w:t>
      </w:r>
      <w:proofErr w:type="spellStart"/>
      <w:r>
        <w:t>kryge</w:t>
      </w:r>
      <w:proofErr w:type="spellEnd"/>
      <w:r>
        <w:t xml:space="preserve"> </w:t>
      </w:r>
      <w:proofErr w:type="spellStart"/>
      <w:r>
        <w:t>wy</w:t>
      </w:r>
      <w:proofErr w:type="spellEnd"/>
      <w:r>
        <w:t xml:space="preserve"> de </w:t>
      </w:r>
      <w:proofErr w:type="spellStart"/>
      <w:r>
        <w:t>salycheyt</w:t>
      </w:r>
      <w:proofErr w:type="spellEnd"/>
      <w:r>
        <w:t>?</w:t>
      </w:r>
      <w:r>
        <w:br/>
      </w:r>
      <w:proofErr w:type="spellStart"/>
      <w:r>
        <w:t>Ant</w:t>
      </w:r>
      <w:proofErr w:type="spellEnd"/>
      <w:r>
        <w:t xml:space="preserve">. </w:t>
      </w:r>
      <w:proofErr w:type="spellStart"/>
      <w:r>
        <w:t>Dorch</w:t>
      </w:r>
      <w:proofErr w:type="spellEnd"/>
      <w:r>
        <w:t xml:space="preserve"> den </w:t>
      </w:r>
      <w:proofErr w:type="spellStart"/>
      <w:r>
        <w:t>gelouen</w:t>
      </w:r>
      <w:proofErr w:type="spellEnd"/>
      <w:r>
        <w:t xml:space="preserve">/ </w:t>
      </w:r>
      <w:proofErr w:type="spellStart"/>
      <w:r>
        <w:t>hopene</w:t>
      </w:r>
      <w:proofErr w:type="spellEnd"/>
      <w:r>
        <w:t xml:space="preserve"> </w:t>
      </w:r>
      <w:proofErr w:type="spellStart"/>
      <w:r>
        <w:t>unde</w:t>
      </w:r>
      <w:proofErr w:type="spellEnd"/>
      <w:r>
        <w:t xml:space="preserve"> </w:t>
      </w:r>
      <w:proofErr w:type="spellStart"/>
      <w:r>
        <w:t>leue</w:t>
      </w:r>
      <w:proofErr w:type="spellEnd"/>
      <w:r>
        <w:t xml:space="preserve">/ van dem </w:t>
      </w:r>
      <w:proofErr w:type="spellStart"/>
      <w:r>
        <w:t>hylgen</w:t>
      </w:r>
      <w:proofErr w:type="spellEnd"/>
      <w:r>
        <w:t xml:space="preserve"> </w:t>
      </w:r>
      <w:proofErr w:type="spellStart"/>
      <w:r>
        <w:t>geyste</w:t>
      </w:r>
      <w:proofErr w:type="spellEnd"/>
      <w:r>
        <w:t xml:space="preserve">. </w:t>
      </w:r>
    </w:p>
    <w:p w14:paraId="584EA360" w14:textId="77777777" w:rsidR="00BE76D1" w:rsidRDefault="00BE76D1" w:rsidP="00BE76D1">
      <w:pPr>
        <w:pStyle w:val="StandardWeb"/>
      </w:pPr>
      <w:proofErr w:type="spellStart"/>
      <w:r>
        <w:t>Vra</w:t>
      </w:r>
      <w:proofErr w:type="spellEnd"/>
      <w:r>
        <w:t xml:space="preserve">. </w:t>
      </w:r>
      <w:proofErr w:type="spellStart"/>
      <w:r>
        <w:t>Wol</w:t>
      </w:r>
      <w:proofErr w:type="spellEnd"/>
      <w:r>
        <w:t xml:space="preserve"> </w:t>
      </w:r>
      <w:proofErr w:type="spellStart"/>
      <w:r>
        <w:t>ys</w:t>
      </w:r>
      <w:proofErr w:type="spellEnd"/>
      <w:r>
        <w:t xml:space="preserve"> de </w:t>
      </w:r>
      <w:proofErr w:type="spellStart"/>
      <w:r>
        <w:t>hilge</w:t>
      </w:r>
      <w:proofErr w:type="spellEnd"/>
      <w:r>
        <w:t xml:space="preserve"> geist?</w:t>
      </w:r>
      <w:r>
        <w:br/>
        <w:t xml:space="preserve">Dat </w:t>
      </w:r>
      <w:proofErr w:type="spellStart"/>
      <w:r>
        <w:t>is</w:t>
      </w:r>
      <w:proofErr w:type="spellEnd"/>
      <w:r>
        <w:t xml:space="preserve"> </w:t>
      </w:r>
      <w:proofErr w:type="spellStart"/>
      <w:r>
        <w:t>god</w:t>
      </w:r>
      <w:proofErr w:type="spellEnd"/>
      <w:r>
        <w:t xml:space="preserve"> de </w:t>
      </w:r>
      <w:proofErr w:type="spellStart"/>
      <w:r>
        <w:t>here</w:t>
      </w:r>
      <w:proofErr w:type="spellEnd"/>
      <w:r>
        <w:t xml:space="preserve">/ </w:t>
      </w:r>
      <w:proofErr w:type="spellStart"/>
      <w:r>
        <w:t>uthgesanth</w:t>
      </w:r>
      <w:proofErr w:type="spellEnd"/>
      <w:r>
        <w:t xml:space="preserve"> van dem </w:t>
      </w:r>
      <w:proofErr w:type="spellStart"/>
      <w:r>
        <w:t>vader</w:t>
      </w:r>
      <w:proofErr w:type="spellEnd"/>
      <w:r>
        <w:t xml:space="preserve"> und </w:t>
      </w:r>
      <w:proofErr w:type="spellStart"/>
      <w:r>
        <w:t>sone</w:t>
      </w:r>
      <w:proofErr w:type="spellEnd"/>
      <w:r>
        <w:t xml:space="preserve">. </w:t>
      </w:r>
    </w:p>
    <w:p w14:paraId="5BDE7EF4" w14:textId="77777777" w:rsidR="00BE76D1" w:rsidRDefault="00BE76D1" w:rsidP="00BE76D1">
      <w:pPr>
        <w:pStyle w:val="StandardWeb"/>
      </w:pPr>
      <w:proofErr w:type="spellStart"/>
      <w:r>
        <w:t>Vra</w:t>
      </w:r>
      <w:proofErr w:type="spellEnd"/>
      <w:r>
        <w:t xml:space="preserve">. Wat </w:t>
      </w:r>
      <w:proofErr w:type="spellStart"/>
      <w:r>
        <w:t>ys</w:t>
      </w:r>
      <w:proofErr w:type="spellEnd"/>
      <w:r>
        <w:t xml:space="preserve"> </w:t>
      </w:r>
      <w:proofErr w:type="spellStart"/>
      <w:r>
        <w:t>godt</w:t>
      </w:r>
      <w:proofErr w:type="spellEnd"/>
      <w:r>
        <w:t xml:space="preserve"> de </w:t>
      </w:r>
      <w:proofErr w:type="spellStart"/>
      <w:r>
        <w:t>vader</w:t>
      </w:r>
      <w:proofErr w:type="spellEnd"/>
      <w:r>
        <w:t>?</w:t>
      </w:r>
      <w:r>
        <w:br/>
      </w:r>
      <w:proofErr w:type="spellStart"/>
      <w:r>
        <w:t>Anth</w:t>
      </w:r>
      <w:proofErr w:type="spellEnd"/>
      <w:r>
        <w:t xml:space="preserve">. Dat </w:t>
      </w:r>
      <w:proofErr w:type="spellStart"/>
      <w:r>
        <w:t>ys</w:t>
      </w:r>
      <w:proofErr w:type="spellEnd"/>
      <w:r>
        <w:t xml:space="preserve"> </w:t>
      </w:r>
      <w:proofErr w:type="spellStart"/>
      <w:r>
        <w:t>godt</w:t>
      </w:r>
      <w:proofErr w:type="spellEnd"/>
      <w:r>
        <w:t xml:space="preserve"> de </w:t>
      </w:r>
      <w:proofErr w:type="spellStart"/>
      <w:r>
        <w:t>here</w:t>
      </w:r>
      <w:proofErr w:type="spellEnd"/>
      <w:r>
        <w:t xml:space="preserve">/ </w:t>
      </w:r>
      <w:proofErr w:type="spellStart"/>
      <w:r>
        <w:t>hebbende</w:t>
      </w:r>
      <w:proofErr w:type="spellEnd"/>
      <w:r>
        <w:t xml:space="preserve"> </w:t>
      </w:r>
      <w:proofErr w:type="spellStart"/>
      <w:r>
        <w:t>eynen</w:t>
      </w:r>
      <w:proofErr w:type="spellEnd"/>
      <w:r>
        <w:t xml:space="preserve"> </w:t>
      </w:r>
      <w:proofErr w:type="spellStart"/>
      <w:r>
        <w:t>sone</w:t>
      </w:r>
      <w:proofErr w:type="spellEnd"/>
      <w:r>
        <w:t xml:space="preserve"> </w:t>
      </w:r>
      <w:proofErr w:type="spellStart"/>
      <w:r>
        <w:t>em</w:t>
      </w:r>
      <w:proofErr w:type="spellEnd"/>
      <w:r>
        <w:t xml:space="preserve"> </w:t>
      </w:r>
      <w:proofErr w:type="spellStart"/>
      <w:r>
        <w:t>gelike</w:t>
      </w:r>
      <w:proofErr w:type="spellEnd"/>
      <w:r>
        <w:t xml:space="preserve"> </w:t>
      </w:r>
      <w:proofErr w:type="spellStart"/>
      <w:r>
        <w:t>jn</w:t>
      </w:r>
      <w:proofErr w:type="spellEnd"/>
      <w:r>
        <w:t xml:space="preserve"> der </w:t>
      </w:r>
      <w:proofErr w:type="spellStart"/>
      <w:r>
        <w:t>godtheyt</w:t>
      </w:r>
      <w:proofErr w:type="spellEnd"/>
      <w:r>
        <w:t xml:space="preserve">. </w:t>
      </w:r>
    </w:p>
    <w:p w14:paraId="01B931C2" w14:textId="77777777" w:rsidR="00BE76D1" w:rsidRDefault="00BE76D1" w:rsidP="00BE76D1">
      <w:pPr>
        <w:pStyle w:val="StandardWeb"/>
      </w:pPr>
      <w:proofErr w:type="spellStart"/>
      <w:r w:rsidRPr="00945C33">
        <w:rPr>
          <w:lang w:val="en-US"/>
        </w:rPr>
        <w:t>Vra</w:t>
      </w:r>
      <w:proofErr w:type="spellEnd"/>
      <w:r w:rsidRPr="00945C33">
        <w:rPr>
          <w:lang w:val="en-US"/>
        </w:rPr>
        <w:t xml:space="preserve">. Wat </w:t>
      </w:r>
      <w:proofErr w:type="spellStart"/>
      <w:r w:rsidRPr="00945C33">
        <w:rPr>
          <w:lang w:val="en-US"/>
        </w:rPr>
        <w:t>ys</w:t>
      </w:r>
      <w:proofErr w:type="spellEnd"/>
      <w:r w:rsidRPr="00945C33">
        <w:rPr>
          <w:lang w:val="en-US"/>
        </w:rPr>
        <w:t xml:space="preserve"> de sone?</w:t>
      </w:r>
      <w:r w:rsidRPr="00945C33">
        <w:rPr>
          <w:lang w:val="en-US"/>
        </w:rPr>
        <w:br/>
      </w:r>
      <w:proofErr w:type="spellStart"/>
      <w:r>
        <w:t>Ant</w:t>
      </w:r>
      <w:proofErr w:type="spellEnd"/>
      <w:r>
        <w:t xml:space="preserve">. </w:t>
      </w:r>
      <w:proofErr w:type="spellStart"/>
      <w:r>
        <w:t>Dath</w:t>
      </w:r>
      <w:proofErr w:type="spellEnd"/>
      <w:r>
        <w:t xml:space="preserve"> </w:t>
      </w:r>
      <w:proofErr w:type="spellStart"/>
      <w:r>
        <w:t>ys</w:t>
      </w:r>
      <w:proofErr w:type="spellEnd"/>
      <w:r>
        <w:t xml:space="preserve"> </w:t>
      </w:r>
      <w:proofErr w:type="spellStart"/>
      <w:r>
        <w:t>godt</w:t>
      </w:r>
      <w:proofErr w:type="spellEnd"/>
      <w:r>
        <w:t xml:space="preserve"> de </w:t>
      </w:r>
      <w:proofErr w:type="spellStart"/>
      <w:r>
        <w:t>here</w:t>
      </w:r>
      <w:proofErr w:type="spellEnd"/>
      <w:r>
        <w:t xml:space="preserve">/ </w:t>
      </w:r>
      <w:proofErr w:type="spellStart"/>
      <w:r>
        <w:t>hebbende</w:t>
      </w:r>
      <w:proofErr w:type="spellEnd"/>
      <w:r>
        <w:t xml:space="preserve"> </w:t>
      </w:r>
      <w:proofErr w:type="spellStart"/>
      <w:r>
        <w:t>eynen</w:t>
      </w:r>
      <w:proofErr w:type="spellEnd"/>
      <w:r>
        <w:t xml:space="preserve"> </w:t>
      </w:r>
      <w:proofErr w:type="spellStart"/>
      <w:r>
        <w:t>vader</w:t>
      </w:r>
      <w:proofErr w:type="spellEnd"/>
      <w:r>
        <w:t xml:space="preserve">. </w:t>
      </w:r>
    </w:p>
    <w:p w14:paraId="38B68E28" w14:textId="77777777" w:rsidR="00BE76D1" w:rsidRDefault="00BE76D1" w:rsidP="00BE76D1">
      <w:pPr>
        <w:pStyle w:val="StandardWeb"/>
      </w:pPr>
      <w:proofErr w:type="spellStart"/>
      <w:r>
        <w:t>Vra</w:t>
      </w:r>
      <w:proofErr w:type="spellEnd"/>
      <w:r>
        <w:t xml:space="preserve">. So höre </w:t>
      </w:r>
      <w:proofErr w:type="spellStart"/>
      <w:r>
        <w:t>yk</w:t>
      </w:r>
      <w:proofErr w:type="spellEnd"/>
      <w:r>
        <w:t xml:space="preserve"> dat du </w:t>
      </w:r>
      <w:proofErr w:type="spellStart"/>
      <w:r>
        <w:t>dre</w:t>
      </w:r>
      <w:proofErr w:type="spellEnd"/>
      <w:r>
        <w:t xml:space="preserve"> </w:t>
      </w:r>
      <w:proofErr w:type="spellStart"/>
      <w:r>
        <w:t>godt</w:t>
      </w:r>
      <w:proofErr w:type="spellEnd"/>
      <w:r>
        <w:t xml:space="preserve"> </w:t>
      </w:r>
      <w:proofErr w:type="spellStart"/>
      <w:r>
        <w:t>hefft</w:t>
      </w:r>
      <w:proofErr w:type="spellEnd"/>
      <w:r>
        <w:t>?</w:t>
      </w:r>
      <w:r>
        <w:br/>
      </w:r>
      <w:proofErr w:type="spellStart"/>
      <w:r>
        <w:t>Ant</w:t>
      </w:r>
      <w:proofErr w:type="spellEnd"/>
      <w:r>
        <w:t xml:space="preserve">. </w:t>
      </w:r>
      <w:proofErr w:type="spellStart"/>
      <w:r>
        <w:t>Neyn</w:t>
      </w:r>
      <w:proofErr w:type="spellEnd"/>
      <w:r>
        <w:t xml:space="preserve">/ nicht </w:t>
      </w:r>
      <w:proofErr w:type="spellStart"/>
      <w:r>
        <w:t>dre</w:t>
      </w:r>
      <w:proofErr w:type="spellEnd"/>
      <w:r>
        <w:t xml:space="preserve">/ </w:t>
      </w:r>
      <w:proofErr w:type="spellStart"/>
      <w:r>
        <w:t>sunder</w:t>
      </w:r>
      <w:proofErr w:type="spellEnd"/>
      <w:r>
        <w:t xml:space="preserve"> </w:t>
      </w:r>
      <w:proofErr w:type="spellStart"/>
      <w:r>
        <w:t>eynen</w:t>
      </w:r>
      <w:proofErr w:type="spellEnd"/>
      <w:r>
        <w:t xml:space="preserve"> </w:t>
      </w:r>
      <w:proofErr w:type="spellStart"/>
      <w:r>
        <w:t>godt</w:t>
      </w:r>
      <w:proofErr w:type="spellEnd"/>
      <w:r>
        <w:t xml:space="preserve">. </w:t>
      </w:r>
    </w:p>
    <w:p w14:paraId="4E787497" w14:textId="77777777" w:rsidR="00BE76D1" w:rsidRDefault="00BE76D1" w:rsidP="00BE76D1">
      <w:pPr>
        <w:pStyle w:val="StandardWeb"/>
      </w:pPr>
      <w:proofErr w:type="spellStart"/>
      <w:r>
        <w:t>Vrage</w:t>
      </w:r>
      <w:proofErr w:type="spellEnd"/>
      <w:r>
        <w:t xml:space="preserve">. Du </w:t>
      </w:r>
      <w:proofErr w:type="spellStart"/>
      <w:r>
        <w:t>hest</w:t>
      </w:r>
      <w:proofErr w:type="spellEnd"/>
      <w:r>
        <w:t xml:space="preserve"> yo </w:t>
      </w:r>
      <w:proofErr w:type="spellStart"/>
      <w:r>
        <w:t>dre</w:t>
      </w:r>
      <w:proofErr w:type="spellEnd"/>
      <w:r>
        <w:t xml:space="preserve"> </w:t>
      </w:r>
      <w:proofErr w:type="spellStart"/>
      <w:r>
        <w:t>genomet</w:t>
      </w:r>
      <w:proofErr w:type="spellEnd"/>
      <w:r>
        <w:t>?</w:t>
      </w:r>
      <w:r>
        <w:br/>
      </w:r>
      <w:proofErr w:type="spellStart"/>
      <w:r>
        <w:t>Ant</w:t>
      </w:r>
      <w:proofErr w:type="spellEnd"/>
      <w:r>
        <w:t xml:space="preserve">. Ja dat </w:t>
      </w:r>
      <w:proofErr w:type="spellStart"/>
      <w:r>
        <w:t>geschut</w:t>
      </w:r>
      <w:proofErr w:type="spellEnd"/>
      <w:r>
        <w:t xml:space="preserve"> na den </w:t>
      </w:r>
      <w:proofErr w:type="spellStart"/>
      <w:r>
        <w:t>personen</w:t>
      </w:r>
      <w:proofErr w:type="spellEnd"/>
      <w:r>
        <w:t xml:space="preserve">/ Auers </w:t>
      </w:r>
      <w:proofErr w:type="spellStart"/>
      <w:r>
        <w:t>jn</w:t>
      </w:r>
      <w:proofErr w:type="spellEnd"/>
      <w:r>
        <w:t xml:space="preserve"> dem wesende und in der </w:t>
      </w:r>
      <w:proofErr w:type="spellStart"/>
      <w:r>
        <w:t>godheyt</w:t>
      </w:r>
      <w:proofErr w:type="spellEnd"/>
      <w:r>
        <w:t xml:space="preserve">/ </w:t>
      </w:r>
      <w:proofErr w:type="spellStart"/>
      <w:r>
        <w:t>ys</w:t>
      </w:r>
      <w:proofErr w:type="spellEnd"/>
      <w:r>
        <w:t xml:space="preserve"> </w:t>
      </w:r>
      <w:proofErr w:type="spellStart"/>
      <w:r>
        <w:t>men</w:t>
      </w:r>
      <w:proofErr w:type="spellEnd"/>
      <w:r>
        <w:t xml:space="preserve"> </w:t>
      </w:r>
      <w:proofErr w:type="spellStart"/>
      <w:r>
        <w:t>eyn</w:t>
      </w:r>
      <w:proofErr w:type="spellEnd"/>
      <w:r>
        <w:t xml:space="preserve"> </w:t>
      </w:r>
      <w:proofErr w:type="spellStart"/>
      <w:r>
        <w:t>allene</w:t>
      </w:r>
      <w:proofErr w:type="spellEnd"/>
      <w:r>
        <w:t xml:space="preserve">/ de alles laues </w:t>
      </w:r>
      <w:proofErr w:type="spellStart"/>
      <w:r>
        <w:t>unde</w:t>
      </w:r>
      <w:proofErr w:type="spellEnd"/>
      <w:r>
        <w:t xml:space="preserve"> </w:t>
      </w:r>
      <w:proofErr w:type="spellStart"/>
      <w:r>
        <w:t>eren</w:t>
      </w:r>
      <w:proofErr w:type="spellEnd"/>
      <w:r>
        <w:t xml:space="preserve"> </w:t>
      </w:r>
      <w:proofErr w:type="spellStart"/>
      <w:r>
        <w:t>werdt</w:t>
      </w:r>
      <w:proofErr w:type="spellEnd"/>
      <w:r>
        <w:t xml:space="preserve"> </w:t>
      </w:r>
      <w:proofErr w:type="spellStart"/>
      <w:r>
        <w:t>ys</w:t>
      </w:r>
      <w:proofErr w:type="spellEnd"/>
      <w:r>
        <w:t xml:space="preserve">. </w:t>
      </w:r>
    </w:p>
    <w:p w14:paraId="7E1DB073" w14:textId="77777777" w:rsidR="00BE76D1" w:rsidRDefault="00BE76D1" w:rsidP="00BE76D1">
      <w:pPr>
        <w:pStyle w:val="StandardWeb"/>
      </w:pPr>
      <w:proofErr w:type="spellStart"/>
      <w:r>
        <w:t>Vra</w:t>
      </w:r>
      <w:proofErr w:type="spellEnd"/>
      <w:r>
        <w:t xml:space="preserve">. Wo </w:t>
      </w:r>
      <w:proofErr w:type="spellStart"/>
      <w:r>
        <w:t>erestu</w:t>
      </w:r>
      <w:proofErr w:type="spellEnd"/>
      <w:r>
        <w:t xml:space="preserve"> </w:t>
      </w:r>
      <w:proofErr w:type="spellStart"/>
      <w:r>
        <w:t>gade</w:t>
      </w:r>
      <w:proofErr w:type="spellEnd"/>
      <w:r>
        <w:t>?</w:t>
      </w:r>
      <w:r>
        <w:br/>
      </w:r>
      <w:proofErr w:type="spellStart"/>
      <w:r>
        <w:t>Ant</w:t>
      </w:r>
      <w:proofErr w:type="spellEnd"/>
      <w:r>
        <w:t xml:space="preserve">. </w:t>
      </w:r>
      <w:proofErr w:type="spellStart"/>
      <w:r>
        <w:t>myt</w:t>
      </w:r>
      <w:proofErr w:type="spellEnd"/>
      <w:r>
        <w:t xml:space="preserve"> dem </w:t>
      </w:r>
      <w:proofErr w:type="spellStart"/>
      <w:r>
        <w:t>herten</w:t>
      </w:r>
      <w:proofErr w:type="spellEnd"/>
      <w:r>
        <w:t xml:space="preserve">/ munde </w:t>
      </w:r>
      <w:proofErr w:type="spellStart"/>
      <w:r>
        <w:t>unde</w:t>
      </w:r>
      <w:proofErr w:type="spellEnd"/>
      <w:r>
        <w:t xml:space="preserve"> </w:t>
      </w:r>
      <w:proofErr w:type="spellStart"/>
      <w:r>
        <w:t>wercken</w:t>
      </w:r>
      <w:proofErr w:type="spellEnd"/>
      <w:r>
        <w:t xml:space="preserve">. </w:t>
      </w:r>
    </w:p>
    <w:p w14:paraId="540725AF" w14:textId="77777777" w:rsidR="00BE76D1" w:rsidRDefault="00BE76D1" w:rsidP="00BE76D1">
      <w:pPr>
        <w:pStyle w:val="StandardWeb"/>
      </w:pPr>
      <w:proofErr w:type="spellStart"/>
      <w:r>
        <w:t>Vra</w:t>
      </w:r>
      <w:proofErr w:type="spellEnd"/>
      <w:r>
        <w:t xml:space="preserve">. Wo </w:t>
      </w:r>
      <w:proofErr w:type="spellStart"/>
      <w:r>
        <w:t>myt</w:t>
      </w:r>
      <w:proofErr w:type="spellEnd"/>
      <w:r>
        <w:t xml:space="preserve"> dem </w:t>
      </w:r>
      <w:proofErr w:type="spellStart"/>
      <w:r>
        <w:t>hert</w:t>
      </w:r>
      <w:proofErr w:type="spellEnd"/>
      <w:r>
        <w:t>?</w:t>
      </w:r>
      <w:r>
        <w:br/>
      </w:r>
      <w:proofErr w:type="spellStart"/>
      <w:r>
        <w:t>Ant</w:t>
      </w:r>
      <w:proofErr w:type="spellEnd"/>
      <w:r>
        <w:t xml:space="preserve">. </w:t>
      </w:r>
      <w:proofErr w:type="spellStart"/>
      <w:r>
        <w:t>Myt</w:t>
      </w:r>
      <w:proofErr w:type="spellEnd"/>
      <w:r>
        <w:t xml:space="preserve"> dem </w:t>
      </w:r>
      <w:proofErr w:type="spellStart"/>
      <w:r>
        <w:t>gelouen</w:t>
      </w:r>
      <w:proofErr w:type="spellEnd"/>
      <w:r>
        <w:t xml:space="preserve">/ der </w:t>
      </w:r>
      <w:proofErr w:type="spellStart"/>
      <w:r>
        <w:t>hopene</w:t>
      </w:r>
      <w:proofErr w:type="spellEnd"/>
      <w:r>
        <w:t xml:space="preserve">/ </w:t>
      </w:r>
      <w:proofErr w:type="spellStart"/>
      <w:r>
        <w:t>leue</w:t>
      </w:r>
      <w:proofErr w:type="spellEnd"/>
      <w:r>
        <w:t xml:space="preserve">/ und </w:t>
      </w:r>
      <w:proofErr w:type="spellStart"/>
      <w:r>
        <w:t>guden</w:t>
      </w:r>
      <w:proofErr w:type="spellEnd"/>
      <w:r>
        <w:t xml:space="preserve"> </w:t>
      </w:r>
      <w:proofErr w:type="spellStart"/>
      <w:r>
        <w:t>begerden</w:t>
      </w:r>
      <w:proofErr w:type="spellEnd"/>
      <w:r>
        <w:t xml:space="preserve">. </w:t>
      </w:r>
    </w:p>
    <w:p w14:paraId="313D98CC" w14:textId="77777777" w:rsidR="00BE76D1" w:rsidRDefault="00BE76D1" w:rsidP="00BE76D1">
      <w:pPr>
        <w:pStyle w:val="StandardWeb"/>
      </w:pPr>
      <w:proofErr w:type="spellStart"/>
      <w:r>
        <w:t>Vra</w:t>
      </w:r>
      <w:proofErr w:type="spellEnd"/>
      <w:r>
        <w:t xml:space="preserve">. Wo </w:t>
      </w:r>
      <w:proofErr w:type="spellStart"/>
      <w:r>
        <w:t>myt</w:t>
      </w:r>
      <w:proofErr w:type="spellEnd"/>
      <w:r>
        <w:t xml:space="preserve"> dem munde?</w:t>
      </w:r>
      <w:r>
        <w:br/>
      </w:r>
      <w:proofErr w:type="spellStart"/>
      <w:r>
        <w:t>Ant</w:t>
      </w:r>
      <w:proofErr w:type="spellEnd"/>
      <w:r>
        <w:t xml:space="preserve">. Mit der </w:t>
      </w:r>
      <w:proofErr w:type="spellStart"/>
      <w:r>
        <w:t>bekantnisse</w:t>
      </w:r>
      <w:proofErr w:type="spellEnd"/>
      <w:r>
        <w:t xml:space="preserve">/ </w:t>
      </w:r>
      <w:proofErr w:type="spellStart"/>
      <w:r>
        <w:t>unde</w:t>
      </w:r>
      <w:proofErr w:type="spellEnd"/>
      <w:r>
        <w:t xml:space="preserve"> </w:t>
      </w:r>
      <w:proofErr w:type="spellStart"/>
      <w:r>
        <w:t>anropynge</w:t>
      </w:r>
      <w:proofErr w:type="spellEnd"/>
      <w:r>
        <w:t xml:space="preserve"> </w:t>
      </w:r>
      <w:proofErr w:type="spellStart"/>
      <w:r>
        <w:t>synes</w:t>
      </w:r>
      <w:proofErr w:type="spellEnd"/>
      <w:r>
        <w:t xml:space="preserve"> </w:t>
      </w:r>
      <w:proofErr w:type="spellStart"/>
      <w:r>
        <w:t>hilgen</w:t>
      </w:r>
      <w:proofErr w:type="spellEnd"/>
      <w:r>
        <w:t xml:space="preserve"> </w:t>
      </w:r>
      <w:proofErr w:type="spellStart"/>
      <w:r>
        <w:t>namen</w:t>
      </w:r>
      <w:proofErr w:type="spellEnd"/>
      <w:r>
        <w:t xml:space="preserve"> in allen </w:t>
      </w:r>
      <w:proofErr w:type="spellStart"/>
      <w:r>
        <w:t>nöden</w:t>
      </w:r>
      <w:proofErr w:type="spellEnd"/>
      <w:r>
        <w:t xml:space="preserve">/ </w:t>
      </w:r>
      <w:proofErr w:type="spellStart"/>
      <w:r>
        <w:t>alße</w:t>
      </w:r>
      <w:proofErr w:type="spellEnd"/>
      <w:r>
        <w:t xml:space="preserve">/ </w:t>
      </w:r>
      <w:proofErr w:type="spellStart"/>
      <w:r>
        <w:t>dorch</w:t>
      </w:r>
      <w:proofErr w:type="spellEnd"/>
      <w:r>
        <w:t xml:space="preserve"> </w:t>
      </w:r>
      <w:proofErr w:type="spellStart"/>
      <w:r>
        <w:t>syne</w:t>
      </w:r>
      <w:proofErr w:type="spellEnd"/>
      <w:r>
        <w:t xml:space="preserve"> </w:t>
      </w:r>
      <w:proofErr w:type="spellStart"/>
      <w:r>
        <w:t>geweldicheit</w:t>
      </w:r>
      <w:proofErr w:type="spellEnd"/>
      <w:r>
        <w:t xml:space="preserve"> </w:t>
      </w:r>
      <w:proofErr w:type="spellStart"/>
      <w:r>
        <w:t>wijsheyt</w:t>
      </w:r>
      <w:proofErr w:type="spellEnd"/>
      <w:r>
        <w:t xml:space="preserve"> und </w:t>
      </w:r>
      <w:proofErr w:type="spellStart"/>
      <w:r>
        <w:t>gudicheyt</w:t>
      </w:r>
      <w:proofErr w:type="spellEnd"/>
      <w:r>
        <w:t xml:space="preserve">/ van </w:t>
      </w:r>
      <w:proofErr w:type="spellStart"/>
      <w:r>
        <w:t>em</w:t>
      </w:r>
      <w:proofErr w:type="spellEnd"/>
      <w:r>
        <w:t xml:space="preserve"> </w:t>
      </w:r>
      <w:proofErr w:type="spellStart"/>
      <w:r>
        <w:t>allene</w:t>
      </w:r>
      <w:proofErr w:type="spellEnd"/>
      <w:r>
        <w:t xml:space="preserve"> </w:t>
      </w:r>
      <w:proofErr w:type="spellStart"/>
      <w:r>
        <w:t>begerende</w:t>
      </w:r>
      <w:proofErr w:type="spellEnd"/>
      <w:r>
        <w:t xml:space="preserve"> </w:t>
      </w:r>
      <w:proofErr w:type="spellStart"/>
      <w:r>
        <w:t>gnade</w:t>
      </w:r>
      <w:proofErr w:type="spellEnd"/>
      <w:r>
        <w:t xml:space="preserve"> </w:t>
      </w:r>
      <w:proofErr w:type="spellStart"/>
      <w:r>
        <w:t>unde</w:t>
      </w:r>
      <w:proofErr w:type="spellEnd"/>
      <w:r>
        <w:t xml:space="preserve"> </w:t>
      </w:r>
      <w:proofErr w:type="spellStart"/>
      <w:r>
        <w:t>hulpe</w:t>
      </w:r>
      <w:proofErr w:type="spellEnd"/>
      <w:r>
        <w:t xml:space="preserve">. </w:t>
      </w:r>
      <w:proofErr w:type="spellStart"/>
      <w:r>
        <w:t>Itm</w:t>
      </w:r>
      <w:proofErr w:type="spellEnd"/>
      <w:r>
        <w:t xml:space="preserve"> </w:t>
      </w:r>
      <w:proofErr w:type="spellStart"/>
      <w:r>
        <w:t>myth</w:t>
      </w:r>
      <w:proofErr w:type="spellEnd"/>
      <w:r>
        <w:t xml:space="preserve"> dem </w:t>
      </w:r>
      <w:proofErr w:type="spellStart"/>
      <w:r>
        <w:t>gebede</w:t>
      </w:r>
      <w:proofErr w:type="spellEnd"/>
      <w:r>
        <w:t xml:space="preserve"> </w:t>
      </w:r>
      <w:proofErr w:type="spellStart"/>
      <w:r>
        <w:t>unde</w:t>
      </w:r>
      <w:proofErr w:type="spellEnd"/>
      <w:r>
        <w:t xml:space="preserve"> </w:t>
      </w:r>
      <w:proofErr w:type="spellStart"/>
      <w:r>
        <w:t>geloue</w:t>
      </w:r>
      <w:proofErr w:type="spellEnd"/>
      <w:r>
        <w:t xml:space="preserve"> </w:t>
      </w:r>
      <w:proofErr w:type="spellStart"/>
      <w:r>
        <w:t>tho</w:t>
      </w:r>
      <w:proofErr w:type="spellEnd"/>
      <w:r>
        <w:t xml:space="preserve"> </w:t>
      </w:r>
      <w:proofErr w:type="spellStart"/>
      <w:r>
        <w:t>un</w:t>
      </w:r>
      <w:proofErr w:type="spellEnd"/>
      <w:r>
        <w:t xml:space="preserve"> </w:t>
      </w:r>
      <w:proofErr w:type="spellStart"/>
      <w:r>
        <w:t>allerst</w:t>
      </w:r>
      <w:proofErr w:type="spellEnd"/>
      <w:r>
        <w:t xml:space="preserve">. </w:t>
      </w:r>
    </w:p>
    <w:p w14:paraId="231B8501" w14:textId="77777777" w:rsidR="00BE76D1" w:rsidRDefault="00BE76D1" w:rsidP="00BE76D1">
      <w:pPr>
        <w:pStyle w:val="StandardWeb"/>
      </w:pPr>
      <w:proofErr w:type="spellStart"/>
      <w:r>
        <w:t>Vra</w:t>
      </w:r>
      <w:proofErr w:type="spellEnd"/>
      <w:r>
        <w:t xml:space="preserve">. Wo </w:t>
      </w:r>
      <w:proofErr w:type="spellStart"/>
      <w:r>
        <w:t>denne</w:t>
      </w:r>
      <w:proofErr w:type="spellEnd"/>
      <w:r>
        <w:t xml:space="preserve"> </w:t>
      </w:r>
      <w:proofErr w:type="spellStart"/>
      <w:r>
        <w:t>myt</w:t>
      </w:r>
      <w:proofErr w:type="spellEnd"/>
      <w:r>
        <w:t xml:space="preserve"> den </w:t>
      </w:r>
      <w:proofErr w:type="spellStart"/>
      <w:r>
        <w:t>wercken</w:t>
      </w:r>
      <w:proofErr w:type="spellEnd"/>
      <w:r>
        <w:t>?</w:t>
      </w:r>
      <w:r>
        <w:br/>
      </w:r>
      <w:proofErr w:type="spellStart"/>
      <w:r>
        <w:t>Ant</w:t>
      </w:r>
      <w:proofErr w:type="spellEnd"/>
      <w:r>
        <w:t xml:space="preserve">. </w:t>
      </w:r>
      <w:proofErr w:type="spellStart"/>
      <w:r>
        <w:t>Myt</w:t>
      </w:r>
      <w:proofErr w:type="spellEnd"/>
      <w:r>
        <w:t xml:space="preserve"> </w:t>
      </w:r>
      <w:proofErr w:type="spellStart"/>
      <w:r>
        <w:t>holdinge</w:t>
      </w:r>
      <w:proofErr w:type="spellEnd"/>
      <w:r>
        <w:t xml:space="preserve"> </w:t>
      </w:r>
      <w:proofErr w:type="spellStart"/>
      <w:r>
        <w:t>syner</w:t>
      </w:r>
      <w:proofErr w:type="spellEnd"/>
      <w:r>
        <w:t xml:space="preserve"> </w:t>
      </w:r>
      <w:proofErr w:type="spellStart"/>
      <w:r>
        <w:t>gesette</w:t>
      </w:r>
      <w:proofErr w:type="spellEnd"/>
      <w:r>
        <w:t xml:space="preserve"> und </w:t>
      </w:r>
      <w:proofErr w:type="spellStart"/>
      <w:r>
        <w:t>gebade</w:t>
      </w:r>
      <w:proofErr w:type="spellEnd"/>
      <w:r>
        <w:t xml:space="preserve">: </w:t>
      </w:r>
      <w:proofErr w:type="spellStart"/>
      <w:r>
        <w:t>myt</w:t>
      </w:r>
      <w:proofErr w:type="spellEnd"/>
      <w:r>
        <w:t xml:space="preserve"> </w:t>
      </w:r>
      <w:proofErr w:type="spellStart"/>
      <w:r>
        <w:t>uprende</w:t>
      </w:r>
      <w:proofErr w:type="spellEnd"/>
      <w:r>
        <w:t xml:space="preserve">/ </w:t>
      </w:r>
      <w:proofErr w:type="spellStart"/>
      <w:r>
        <w:t>bedende</w:t>
      </w:r>
      <w:proofErr w:type="spellEnd"/>
      <w:r>
        <w:t xml:space="preserve">/ </w:t>
      </w:r>
      <w:proofErr w:type="spellStart"/>
      <w:r>
        <w:t>almyssen</w:t>
      </w:r>
      <w:proofErr w:type="spellEnd"/>
      <w:r>
        <w:t xml:space="preserve"> </w:t>
      </w:r>
      <w:proofErr w:type="spellStart"/>
      <w:r>
        <w:t>geuenden</w:t>
      </w:r>
      <w:proofErr w:type="spellEnd"/>
      <w:r>
        <w:t xml:space="preserve"> in dem namen Christi. </w:t>
      </w:r>
    </w:p>
    <w:p w14:paraId="71CA485C" w14:textId="77777777" w:rsidR="00BE76D1" w:rsidRDefault="00BE76D1" w:rsidP="00BE76D1">
      <w:pPr>
        <w:pStyle w:val="StandardWeb"/>
      </w:pPr>
      <w:proofErr w:type="spellStart"/>
      <w:r>
        <w:t>Vrage</w:t>
      </w:r>
      <w:proofErr w:type="spellEnd"/>
      <w:r>
        <w:t xml:space="preserve">. Wo </w:t>
      </w:r>
      <w:proofErr w:type="spellStart"/>
      <w:r>
        <w:t>effte</w:t>
      </w:r>
      <w:proofErr w:type="spellEnd"/>
      <w:r>
        <w:t xml:space="preserve"> </w:t>
      </w:r>
      <w:proofErr w:type="spellStart"/>
      <w:r>
        <w:t>wath</w:t>
      </w:r>
      <w:proofErr w:type="spellEnd"/>
      <w:r>
        <w:t xml:space="preserve"> </w:t>
      </w:r>
      <w:proofErr w:type="spellStart"/>
      <w:r>
        <w:t>bedest</w:t>
      </w:r>
      <w:proofErr w:type="spellEnd"/>
      <w:r>
        <w:t xml:space="preserve"> du?</w:t>
      </w:r>
      <w:r>
        <w:br/>
      </w:r>
      <w:proofErr w:type="spellStart"/>
      <w:r>
        <w:t>Ant</w:t>
      </w:r>
      <w:proofErr w:type="spellEnd"/>
      <w:r>
        <w:t xml:space="preserve">. Wat </w:t>
      </w:r>
      <w:proofErr w:type="spellStart"/>
      <w:r>
        <w:t>my</w:t>
      </w:r>
      <w:proofErr w:type="spellEnd"/>
      <w:r>
        <w:t xml:space="preserve"> Christus </w:t>
      </w:r>
      <w:proofErr w:type="spellStart"/>
      <w:r>
        <w:t>gheleret</w:t>
      </w:r>
      <w:proofErr w:type="spellEnd"/>
      <w:r>
        <w:t xml:space="preserve"> </w:t>
      </w:r>
      <w:proofErr w:type="spellStart"/>
      <w:r>
        <w:t>hefft</w:t>
      </w:r>
      <w:proofErr w:type="spellEnd"/>
      <w:r>
        <w:t xml:space="preserve">/ </w:t>
      </w:r>
      <w:proofErr w:type="spellStart"/>
      <w:r>
        <w:t>Alßo</w:t>
      </w:r>
      <w:proofErr w:type="spellEnd"/>
      <w:r>
        <w:t xml:space="preserve">/ Vader </w:t>
      </w:r>
      <w:proofErr w:type="spellStart"/>
      <w:r>
        <w:t>unse</w:t>
      </w:r>
      <w:proofErr w:type="spellEnd"/>
      <w:r>
        <w:t xml:space="preserve"> de du </w:t>
      </w:r>
      <w:proofErr w:type="spellStart"/>
      <w:r>
        <w:t>byst</w:t>
      </w:r>
      <w:proofErr w:type="spellEnd"/>
      <w:r>
        <w:t xml:space="preserve"> </w:t>
      </w:r>
      <w:proofErr w:type="spellStart"/>
      <w:r>
        <w:t>jn</w:t>
      </w:r>
      <w:proofErr w:type="spellEnd"/>
      <w:r>
        <w:t xml:space="preserve"> den </w:t>
      </w:r>
      <w:proofErr w:type="spellStart"/>
      <w:r>
        <w:t>hemmelen</w:t>
      </w:r>
      <w:proofErr w:type="spellEnd"/>
      <w:r>
        <w:t xml:space="preserve"> </w:t>
      </w:r>
      <w:proofErr w:type="spellStart"/>
      <w:r>
        <w:t>ect.</w:t>
      </w:r>
      <w:proofErr w:type="spellEnd"/>
      <w:r>
        <w:t xml:space="preserve"> </w:t>
      </w:r>
    </w:p>
    <w:p w14:paraId="7846D8D2" w14:textId="77777777" w:rsidR="00BE76D1" w:rsidRDefault="00BE76D1" w:rsidP="00BE76D1">
      <w:pPr>
        <w:pStyle w:val="StandardWeb"/>
      </w:pPr>
      <w:proofErr w:type="spellStart"/>
      <w:r>
        <w:t>Vra</w:t>
      </w:r>
      <w:proofErr w:type="spellEnd"/>
      <w:r>
        <w:t xml:space="preserve">. </w:t>
      </w:r>
      <w:proofErr w:type="spellStart"/>
      <w:r>
        <w:t>Anbedestu</w:t>
      </w:r>
      <w:proofErr w:type="spellEnd"/>
      <w:r>
        <w:t xml:space="preserve"> </w:t>
      </w:r>
      <w:proofErr w:type="spellStart"/>
      <w:r>
        <w:t>ock</w:t>
      </w:r>
      <w:proofErr w:type="spellEnd"/>
      <w:r>
        <w:t xml:space="preserve"> andere </w:t>
      </w:r>
      <w:proofErr w:type="spellStart"/>
      <w:r>
        <w:t>creaturen</w:t>
      </w:r>
      <w:proofErr w:type="spellEnd"/>
      <w:r>
        <w:t xml:space="preserve">/ den </w:t>
      </w:r>
      <w:proofErr w:type="spellStart"/>
      <w:r>
        <w:t>godt</w:t>
      </w:r>
      <w:proofErr w:type="spellEnd"/>
      <w:r>
        <w:t xml:space="preserve"> </w:t>
      </w:r>
      <w:proofErr w:type="spellStart"/>
      <w:r>
        <w:t>allene</w:t>
      </w:r>
      <w:proofErr w:type="spellEnd"/>
      <w:r>
        <w:t>?</w:t>
      </w:r>
      <w:r>
        <w:br/>
        <w:t xml:space="preserve">An </w:t>
      </w:r>
      <w:proofErr w:type="spellStart"/>
      <w:r>
        <w:t>Neyn</w:t>
      </w:r>
      <w:proofErr w:type="spellEnd"/>
      <w:r>
        <w:t xml:space="preserve">. </w:t>
      </w:r>
    </w:p>
    <w:p w14:paraId="50F8E39A" w14:textId="77777777" w:rsidR="00BE76D1" w:rsidRDefault="00BE76D1" w:rsidP="00BE76D1">
      <w:pPr>
        <w:pStyle w:val="StandardWeb"/>
      </w:pPr>
      <w:proofErr w:type="spellStart"/>
      <w:r>
        <w:t>Vra</w:t>
      </w:r>
      <w:proofErr w:type="spellEnd"/>
      <w:r>
        <w:t xml:space="preserve">. </w:t>
      </w:r>
      <w:proofErr w:type="spellStart"/>
      <w:r>
        <w:t>Worumme</w:t>
      </w:r>
      <w:proofErr w:type="spellEnd"/>
      <w:r>
        <w:t>?</w:t>
      </w:r>
      <w:r>
        <w:br/>
      </w:r>
      <w:proofErr w:type="spellStart"/>
      <w:r>
        <w:t>Ant</w:t>
      </w:r>
      <w:proofErr w:type="spellEnd"/>
      <w:r>
        <w:t xml:space="preserve">. </w:t>
      </w:r>
      <w:proofErr w:type="spellStart"/>
      <w:r>
        <w:t>Godt</w:t>
      </w:r>
      <w:proofErr w:type="spellEnd"/>
      <w:r>
        <w:t xml:space="preserve"> </w:t>
      </w:r>
      <w:proofErr w:type="spellStart"/>
      <w:r>
        <w:t>hefft</w:t>
      </w:r>
      <w:proofErr w:type="spellEnd"/>
      <w:r>
        <w:t xml:space="preserve"> dat </w:t>
      </w:r>
      <w:proofErr w:type="spellStart"/>
      <w:r>
        <w:t>vorbaden</w:t>
      </w:r>
      <w:proofErr w:type="spellEnd"/>
      <w:r>
        <w:t xml:space="preserve">. He </w:t>
      </w:r>
      <w:proofErr w:type="spellStart"/>
      <w:r>
        <w:t>secht</w:t>
      </w:r>
      <w:proofErr w:type="spellEnd"/>
      <w:r>
        <w:t xml:space="preserve"> </w:t>
      </w:r>
      <w:proofErr w:type="spellStart"/>
      <w:r>
        <w:t>dorch</w:t>
      </w:r>
      <w:proofErr w:type="spellEnd"/>
      <w:r>
        <w:t xml:space="preserve"> Mosen/ dat </w:t>
      </w:r>
      <w:proofErr w:type="spellStart"/>
      <w:r>
        <w:t>wy</w:t>
      </w:r>
      <w:proofErr w:type="spellEnd"/>
      <w:r>
        <w:t xml:space="preserve"> </w:t>
      </w:r>
      <w:proofErr w:type="spellStart"/>
      <w:r>
        <w:t>allene</w:t>
      </w:r>
      <w:proofErr w:type="spellEnd"/>
      <w:r>
        <w:t xml:space="preserve"> </w:t>
      </w:r>
      <w:proofErr w:type="spellStart"/>
      <w:r>
        <w:t>scholen</w:t>
      </w:r>
      <w:proofErr w:type="spellEnd"/>
      <w:r>
        <w:t xml:space="preserve"> </w:t>
      </w:r>
      <w:proofErr w:type="spellStart"/>
      <w:r>
        <w:t>anbeden</w:t>
      </w:r>
      <w:proofErr w:type="spellEnd"/>
      <w:r>
        <w:t xml:space="preserve"> </w:t>
      </w:r>
      <w:proofErr w:type="spellStart"/>
      <w:r>
        <w:t>eynen</w:t>
      </w:r>
      <w:proofErr w:type="spellEnd"/>
      <w:r>
        <w:t xml:space="preserve"> </w:t>
      </w:r>
      <w:proofErr w:type="spellStart"/>
      <w:r>
        <w:t>godt</w:t>
      </w:r>
      <w:proofErr w:type="spellEnd"/>
      <w:r>
        <w:t xml:space="preserve"> </w:t>
      </w:r>
      <w:proofErr w:type="spellStart"/>
      <w:r>
        <w:t>unde</w:t>
      </w:r>
      <w:proofErr w:type="spellEnd"/>
      <w:r>
        <w:t xml:space="preserve"> den </w:t>
      </w:r>
      <w:proofErr w:type="spellStart"/>
      <w:r>
        <w:t>allene</w:t>
      </w:r>
      <w:proofErr w:type="spellEnd"/>
      <w:r>
        <w:t xml:space="preserve"> </w:t>
      </w:r>
      <w:proofErr w:type="spellStart"/>
      <w:r>
        <w:t>eren</w:t>
      </w:r>
      <w:proofErr w:type="spellEnd"/>
      <w:r>
        <w:t xml:space="preserve"> </w:t>
      </w:r>
      <w:proofErr w:type="spellStart"/>
      <w:r>
        <w:t>unde</w:t>
      </w:r>
      <w:proofErr w:type="spellEnd"/>
      <w:r>
        <w:t xml:space="preserve"> </w:t>
      </w:r>
      <w:proofErr w:type="spellStart"/>
      <w:r>
        <w:t>werdigen</w:t>
      </w:r>
      <w:proofErr w:type="spellEnd"/>
      <w:r>
        <w:t xml:space="preserve">. </w:t>
      </w:r>
    </w:p>
    <w:p w14:paraId="774079C3" w14:textId="77777777" w:rsidR="00BE76D1" w:rsidRDefault="00BE76D1" w:rsidP="00BE76D1">
      <w:pPr>
        <w:pStyle w:val="StandardWeb"/>
      </w:pPr>
      <w:proofErr w:type="spellStart"/>
      <w:r>
        <w:lastRenderedPageBreak/>
        <w:t>Vra</w:t>
      </w:r>
      <w:proofErr w:type="spellEnd"/>
      <w:r>
        <w:t xml:space="preserve">. </w:t>
      </w:r>
      <w:proofErr w:type="spellStart"/>
      <w:r>
        <w:t>Wor</w:t>
      </w:r>
      <w:proofErr w:type="spellEnd"/>
      <w:r>
        <w:t xml:space="preserve"> inne </w:t>
      </w:r>
      <w:proofErr w:type="spellStart"/>
      <w:r>
        <w:t>erren</w:t>
      </w:r>
      <w:proofErr w:type="spellEnd"/>
      <w:r>
        <w:t xml:space="preserve"> de Christen </w:t>
      </w:r>
      <w:proofErr w:type="spellStart"/>
      <w:r>
        <w:t>mynschen</w:t>
      </w:r>
      <w:proofErr w:type="spellEnd"/>
      <w:r>
        <w:t xml:space="preserve"> </w:t>
      </w:r>
      <w:proofErr w:type="spellStart"/>
      <w:r>
        <w:t>yglides</w:t>
      </w:r>
      <w:proofErr w:type="spellEnd"/>
      <w:r>
        <w:t>?</w:t>
      </w:r>
      <w:r>
        <w:br/>
      </w:r>
      <w:proofErr w:type="spellStart"/>
      <w:r>
        <w:t>Ant</w:t>
      </w:r>
      <w:proofErr w:type="spellEnd"/>
      <w:r>
        <w:t xml:space="preserve">. </w:t>
      </w:r>
      <w:proofErr w:type="spellStart"/>
      <w:r>
        <w:t>jn</w:t>
      </w:r>
      <w:proofErr w:type="spellEnd"/>
      <w:r>
        <w:t xml:space="preserve"> </w:t>
      </w:r>
      <w:proofErr w:type="spellStart"/>
      <w:r>
        <w:t>dren</w:t>
      </w:r>
      <w:proofErr w:type="spellEnd"/>
      <w:r>
        <w:t xml:space="preserve">. </w:t>
      </w:r>
      <w:proofErr w:type="spellStart"/>
      <w:r>
        <w:t>Alze</w:t>
      </w:r>
      <w:proofErr w:type="spellEnd"/>
      <w:r>
        <w:t xml:space="preserve"> in </w:t>
      </w:r>
      <w:proofErr w:type="spellStart"/>
      <w:r>
        <w:t>affgoderye</w:t>
      </w:r>
      <w:proofErr w:type="spellEnd"/>
      <w:r>
        <w:t xml:space="preserve"> </w:t>
      </w:r>
      <w:proofErr w:type="spellStart"/>
      <w:r>
        <w:t>un</w:t>
      </w:r>
      <w:proofErr w:type="spellEnd"/>
      <w:r>
        <w:t xml:space="preserve"> </w:t>
      </w:r>
      <w:proofErr w:type="spellStart"/>
      <w:r>
        <w:t>valscher</w:t>
      </w:r>
      <w:proofErr w:type="spellEnd"/>
      <w:r>
        <w:t xml:space="preserve"> </w:t>
      </w:r>
      <w:proofErr w:type="spellStart"/>
      <w:r>
        <w:t>gedichter</w:t>
      </w:r>
      <w:proofErr w:type="spellEnd"/>
      <w:r>
        <w:t xml:space="preserve"> </w:t>
      </w:r>
      <w:proofErr w:type="spellStart"/>
      <w:r>
        <w:t>geystlicheyt</w:t>
      </w:r>
      <w:proofErr w:type="spellEnd"/>
      <w:r>
        <w:t xml:space="preserve">/ und </w:t>
      </w:r>
      <w:proofErr w:type="spellStart"/>
      <w:r>
        <w:t>yn</w:t>
      </w:r>
      <w:proofErr w:type="spellEnd"/>
      <w:r>
        <w:t xml:space="preserve"> </w:t>
      </w:r>
      <w:proofErr w:type="spellStart"/>
      <w:r>
        <w:t>bedrechliker</w:t>
      </w:r>
      <w:proofErr w:type="spellEnd"/>
      <w:r>
        <w:t xml:space="preserve"> </w:t>
      </w:r>
      <w:proofErr w:type="spellStart"/>
      <w:r>
        <w:t>hopene</w:t>
      </w:r>
      <w:proofErr w:type="spellEnd"/>
      <w:r>
        <w:t xml:space="preserve"> der </w:t>
      </w:r>
      <w:proofErr w:type="spellStart"/>
      <w:r>
        <w:t>dödtliken</w:t>
      </w:r>
      <w:proofErr w:type="spellEnd"/>
      <w:r>
        <w:t xml:space="preserve"> </w:t>
      </w:r>
      <w:proofErr w:type="spellStart"/>
      <w:r>
        <w:t>begerlicheyt</w:t>
      </w:r>
      <w:proofErr w:type="spellEnd"/>
      <w:r>
        <w:t xml:space="preserve">. In den </w:t>
      </w:r>
      <w:proofErr w:type="spellStart"/>
      <w:r>
        <w:t>dren</w:t>
      </w:r>
      <w:proofErr w:type="spellEnd"/>
      <w:r>
        <w:t xml:space="preserve"> </w:t>
      </w:r>
      <w:proofErr w:type="spellStart"/>
      <w:r>
        <w:t>steyt</w:t>
      </w:r>
      <w:proofErr w:type="spellEnd"/>
      <w:r>
        <w:t xml:space="preserve"> alle </w:t>
      </w:r>
      <w:proofErr w:type="spellStart"/>
      <w:r>
        <w:t>vorleydige</w:t>
      </w:r>
      <w:proofErr w:type="spellEnd"/>
      <w:r>
        <w:t xml:space="preserve">. </w:t>
      </w:r>
    </w:p>
    <w:p w14:paraId="7F8C207A" w14:textId="77777777" w:rsidR="00BE76D1" w:rsidRDefault="00BE76D1" w:rsidP="00BE76D1">
      <w:pPr>
        <w:pStyle w:val="StandardWeb"/>
      </w:pPr>
      <w:proofErr w:type="spellStart"/>
      <w:r>
        <w:t>Vra</w:t>
      </w:r>
      <w:proofErr w:type="spellEnd"/>
      <w:r>
        <w:t xml:space="preserve">. Wat </w:t>
      </w:r>
      <w:proofErr w:type="spellStart"/>
      <w:r>
        <w:t>ys</w:t>
      </w:r>
      <w:proofErr w:type="spellEnd"/>
      <w:r>
        <w:t xml:space="preserve"> </w:t>
      </w:r>
      <w:proofErr w:type="spellStart"/>
      <w:r>
        <w:t>affgoderye</w:t>
      </w:r>
      <w:proofErr w:type="spellEnd"/>
      <w:r>
        <w:t>?</w:t>
      </w:r>
      <w:r>
        <w:br/>
      </w:r>
      <w:proofErr w:type="spellStart"/>
      <w:r>
        <w:t>Ant</w:t>
      </w:r>
      <w:proofErr w:type="spellEnd"/>
      <w:r>
        <w:t xml:space="preserve">. Wenner de </w:t>
      </w:r>
      <w:proofErr w:type="spellStart"/>
      <w:r>
        <w:t>ere</w:t>
      </w:r>
      <w:proofErr w:type="spellEnd"/>
      <w:r>
        <w:t xml:space="preserve"> </w:t>
      </w:r>
      <w:proofErr w:type="spellStart"/>
      <w:r>
        <w:t>unde</w:t>
      </w:r>
      <w:proofErr w:type="spellEnd"/>
      <w:r>
        <w:t xml:space="preserve"> </w:t>
      </w:r>
      <w:proofErr w:type="spellStart"/>
      <w:r>
        <w:t>werdicheyt</w:t>
      </w:r>
      <w:proofErr w:type="spellEnd"/>
      <w:r>
        <w:t xml:space="preserve">/ welkere </w:t>
      </w:r>
      <w:proofErr w:type="spellStart"/>
      <w:r>
        <w:t>gade</w:t>
      </w:r>
      <w:proofErr w:type="spellEnd"/>
      <w:r>
        <w:t xml:space="preserve"> </w:t>
      </w:r>
      <w:proofErr w:type="spellStart"/>
      <w:r>
        <w:t>allene</w:t>
      </w:r>
      <w:proofErr w:type="spellEnd"/>
      <w:r>
        <w:t xml:space="preserve"> </w:t>
      </w:r>
      <w:proofErr w:type="spellStart"/>
      <w:r>
        <w:t>thobehördt</w:t>
      </w:r>
      <w:proofErr w:type="spellEnd"/>
      <w:r>
        <w:t xml:space="preserve">/ </w:t>
      </w:r>
      <w:proofErr w:type="spellStart"/>
      <w:r>
        <w:t>werdt</w:t>
      </w:r>
      <w:proofErr w:type="spellEnd"/>
      <w:r>
        <w:t xml:space="preserve"> den </w:t>
      </w:r>
      <w:proofErr w:type="spellStart"/>
      <w:r>
        <w:t>creaturen</w:t>
      </w:r>
      <w:proofErr w:type="spellEnd"/>
      <w:r>
        <w:t xml:space="preserve">/ </w:t>
      </w:r>
      <w:proofErr w:type="spellStart"/>
      <w:r>
        <w:t>sychtlyken</w:t>
      </w:r>
      <w:proofErr w:type="spellEnd"/>
      <w:r>
        <w:t xml:space="preserve"> </w:t>
      </w:r>
      <w:proofErr w:type="spellStart"/>
      <w:r>
        <w:t>edder</w:t>
      </w:r>
      <w:proofErr w:type="spellEnd"/>
      <w:r>
        <w:t xml:space="preserve"> </w:t>
      </w:r>
      <w:proofErr w:type="spellStart"/>
      <w:r>
        <w:t>unsychtlicken</w:t>
      </w:r>
      <w:proofErr w:type="spellEnd"/>
      <w:r>
        <w:t xml:space="preserve"> </w:t>
      </w:r>
      <w:proofErr w:type="spellStart"/>
      <w:r>
        <w:t>thogelecht</w:t>
      </w:r>
      <w:proofErr w:type="spellEnd"/>
      <w:r>
        <w:t xml:space="preserve">/ </w:t>
      </w:r>
      <w:proofErr w:type="spellStart"/>
      <w:r>
        <w:t>myt</w:t>
      </w:r>
      <w:proofErr w:type="spellEnd"/>
      <w:r>
        <w:t xml:space="preserve"> dem </w:t>
      </w:r>
      <w:proofErr w:type="spellStart"/>
      <w:r>
        <w:t>gelouen</w:t>
      </w:r>
      <w:proofErr w:type="spellEnd"/>
      <w:r>
        <w:t xml:space="preserve">/ der </w:t>
      </w:r>
      <w:proofErr w:type="spellStart"/>
      <w:r>
        <w:t>hopene</w:t>
      </w:r>
      <w:proofErr w:type="spellEnd"/>
      <w:r>
        <w:t xml:space="preserve"> </w:t>
      </w:r>
      <w:proofErr w:type="spellStart"/>
      <w:r>
        <w:t>unde</w:t>
      </w:r>
      <w:proofErr w:type="spellEnd"/>
      <w:r>
        <w:t xml:space="preserve"> </w:t>
      </w:r>
      <w:proofErr w:type="spellStart"/>
      <w:r>
        <w:t>leue</w:t>
      </w:r>
      <w:proofErr w:type="spellEnd"/>
      <w:r>
        <w:t xml:space="preserve">. </w:t>
      </w:r>
    </w:p>
    <w:p w14:paraId="3DC6E53A" w14:textId="77777777" w:rsidR="00BE76D1" w:rsidRDefault="00BE76D1" w:rsidP="00BE76D1">
      <w:pPr>
        <w:pStyle w:val="StandardWeb"/>
      </w:pPr>
      <w:proofErr w:type="spellStart"/>
      <w:r>
        <w:t>Vra</w:t>
      </w:r>
      <w:proofErr w:type="spellEnd"/>
      <w:r>
        <w:t xml:space="preserve">. </w:t>
      </w:r>
      <w:proofErr w:type="spellStart"/>
      <w:r>
        <w:t>Gelouestu</w:t>
      </w:r>
      <w:proofErr w:type="spellEnd"/>
      <w:r>
        <w:t xml:space="preserve"> </w:t>
      </w:r>
      <w:proofErr w:type="spellStart"/>
      <w:r>
        <w:t>ock</w:t>
      </w:r>
      <w:proofErr w:type="spellEnd"/>
      <w:r>
        <w:t xml:space="preserve"> in de ewige </w:t>
      </w:r>
      <w:proofErr w:type="spellStart"/>
      <w:r>
        <w:t>junckfrowe</w:t>
      </w:r>
      <w:proofErr w:type="spellEnd"/>
      <w:r>
        <w:t xml:space="preserve"> Maria?</w:t>
      </w:r>
      <w:r>
        <w:br/>
      </w:r>
      <w:proofErr w:type="spellStart"/>
      <w:r>
        <w:t>Ant</w:t>
      </w:r>
      <w:proofErr w:type="spellEnd"/>
      <w:r>
        <w:t xml:space="preserve">. </w:t>
      </w:r>
      <w:proofErr w:type="spellStart"/>
      <w:r>
        <w:t>Ik</w:t>
      </w:r>
      <w:proofErr w:type="spellEnd"/>
      <w:r>
        <w:t xml:space="preserve"> </w:t>
      </w:r>
      <w:proofErr w:type="spellStart"/>
      <w:r>
        <w:t>geloue</w:t>
      </w:r>
      <w:proofErr w:type="spellEnd"/>
      <w:r>
        <w:t xml:space="preserve"> </w:t>
      </w:r>
      <w:proofErr w:type="spellStart"/>
      <w:r>
        <w:t>wol</w:t>
      </w:r>
      <w:proofErr w:type="spellEnd"/>
      <w:r>
        <w:t xml:space="preserve"> van er/ </w:t>
      </w:r>
      <w:proofErr w:type="spellStart"/>
      <w:r>
        <w:t>sunder</w:t>
      </w:r>
      <w:proofErr w:type="spellEnd"/>
      <w:r>
        <w:t xml:space="preserve"> nicht in se. </w:t>
      </w:r>
    </w:p>
    <w:p w14:paraId="1254B41F" w14:textId="77777777" w:rsidR="00BE76D1" w:rsidRDefault="00BE76D1" w:rsidP="00BE76D1">
      <w:pPr>
        <w:pStyle w:val="StandardWeb"/>
      </w:pPr>
      <w:proofErr w:type="spellStart"/>
      <w:r>
        <w:t>Vrag</w:t>
      </w:r>
      <w:proofErr w:type="spellEnd"/>
      <w:r>
        <w:t xml:space="preserve">. </w:t>
      </w:r>
      <w:proofErr w:type="spellStart"/>
      <w:r>
        <w:t>Worumme</w:t>
      </w:r>
      <w:proofErr w:type="spellEnd"/>
      <w:r>
        <w:t>?</w:t>
      </w:r>
      <w:r>
        <w:br/>
      </w:r>
      <w:proofErr w:type="spellStart"/>
      <w:r>
        <w:t>Ant</w:t>
      </w:r>
      <w:proofErr w:type="spellEnd"/>
      <w:r>
        <w:t xml:space="preserve">. </w:t>
      </w:r>
      <w:proofErr w:type="spellStart"/>
      <w:r>
        <w:t>Bij</w:t>
      </w:r>
      <w:proofErr w:type="spellEnd"/>
      <w:r>
        <w:t xml:space="preserve"> </w:t>
      </w:r>
      <w:proofErr w:type="spellStart"/>
      <w:r>
        <w:t>wete</w:t>
      </w:r>
      <w:proofErr w:type="spellEnd"/>
      <w:r>
        <w:t xml:space="preserve"> se </w:t>
      </w:r>
      <w:proofErr w:type="spellStart"/>
      <w:r>
        <w:t>ys</w:t>
      </w:r>
      <w:proofErr w:type="spellEnd"/>
      <w:r>
        <w:t xml:space="preserve"> nicht </w:t>
      </w:r>
      <w:proofErr w:type="spellStart"/>
      <w:r>
        <w:t>eyn</w:t>
      </w:r>
      <w:proofErr w:type="spellEnd"/>
      <w:r>
        <w:t xml:space="preserve"> schepper </w:t>
      </w:r>
      <w:proofErr w:type="spellStart"/>
      <w:r>
        <w:t>effte</w:t>
      </w:r>
      <w:proofErr w:type="spellEnd"/>
      <w:r>
        <w:t xml:space="preserve"> </w:t>
      </w:r>
      <w:proofErr w:type="spellStart"/>
      <w:r>
        <w:t>godt</w:t>
      </w:r>
      <w:proofErr w:type="spellEnd"/>
      <w:r>
        <w:t xml:space="preserve"> </w:t>
      </w:r>
      <w:proofErr w:type="spellStart"/>
      <w:r>
        <w:t>effte</w:t>
      </w:r>
      <w:proofErr w:type="spellEnd"/>
      <w:r>
        <w:t xml:space="preserve"> </w:t>
      </w:r>
      <w:proofErr w:type="spellStart"/>
      <w:r>
        <w:t>eyne</w:t>
      </w:r>
      <w:proofErr w:type="spellEnd"/>
      <w:r>
        <w:t xml:space="preserve"> </w:t>
      </w:r>
      <w:proofErr w:type="spellStart"/>
      <w:r>
        <w:t>salichmakersche</w:t>
      </w:r>
      <w:proofErr w:type="spellEnd"/>
      <w:r>
        <w:t xml:space="preserve">. </w:t>
      </w:r>
    </w:p>
    <w:p w14:paraId="568EB8C4" w14:textId="77777777" w:rsidR="00BE76D1" w:rsidRDefault="00BE76D1" w:rsidP="00BE76D1">
      <w:pPr>
        <w:pStyle w:val="StandardWeb"/>
      </w:pPr>
      <w:proofErr w:type="spellStart"/>
      <w:r w:rsidRPr="00945C33">
        <w:rPr>
          <w:lang w:val="en-US"/>
        </w:rPr>
        <w:t>Vra</w:t>
      </w:r>
      <w:proofErr w:type="spellEnd"/>
      <w:r w:rsidRPr="00945C33">
        <w:rPr>
          <w:lang w:val="en-US"/>
        </w:rPr>
        <w:t xml:space="preserve">. Wat </w:t>
      </w:r>
      <w:proofErr w:type="spellStart"/>
      <w:r w:rsidRPr="00945C33">
        <w:rPr>
          <w:lang w:val="en-US"/>
        </w:rPr>
        <w:t>louestu</w:t>
      </w:r>
      <w:proofErr w:type="spellEnd"/>
      <w:r w:rsidRPr="00945C33">
        <w:rPr>
          <w:lang w:val="en-US"/>
        </w:rPr>
        <w:t xml:space="preserve"> van </w:t>
      </w:r>
      <w:proofErr w:type="spellStart"/>
      <w:r w:rsidRPr="00945C33">
        <w:rPr>
          <w:lang w:val="en-US"/>
        </w:rPr>
        <w:t>Marien</w:t>
      </w:r>
      <w:proofErr w:type="spellEnd"/>
      <w:r w:rsidRPr="00945C33">
        <w:rPr>
          <w:lang w:val="en-US"/>
        </w:rPr>
        <w:t>?</w:t>
      </w:r>
      <w:r w:rsidRPr="00945C33">
        <w:rPr>
          <w:lang w:val="en-US"/>
        </w:rPr>
        <w:br/>
      </w:r>
      <w:proofErr w:type="spellStart"/>
      <w:r>
        <w:t>Ant</w:t>
      </w:r>
      <w:proofErr w:type="spellEnd"/>
      <w:r>
        <w:t xml:space="preserve">. Dat se </w:t>
      </w:r>
      <w:proofErr w:type="spellStart"/>
      <w:r>
        <w:t>sy</w:t>
      </w:r>
      <w:proofErr w:type="spellEnd"/>
      <w:r>
        <w:t xml:space="preserve"> </w:t>
      </w:r>
      <w:proofErr w:type="spellStart"/>
      <w:r>
        <w:t>eyne</w:t>
      </w:r>
      <w:proofErr w:type="spellEnd"/>
      <w:r>
        <w:t xml:space="preserve"> </w:t>
      </w:r>
      <w:proofErr w:type="spellStart"/>
      <w:r>
        <w:t>utherwelde</w:t>
      </w:r>
      <w:proofErr w:type="spellEnd"/>
      <w:r>
        <w:t xml:space="preserve"> </w:t>
      </w:r>
      <w:proofErr w:type="spellStart"/>
      <w:r>
        <w:t>reyne</w:t>
      </w:r>
      <w:proofErr w:type="spellEnd"/>
      <w:r>
        <w:t xml:space="preserve">/ ewige </w:t>
      </w:r>
      <w:proofErr w:type="spellStart"/>
      <w:r>
        <w:t>junckfrowe</w:t>
      </w:r>
      <w:proofErr w:type="spellEnd"/>
      <w:r>
        <w:t xml:space="preserve">/ van </w:t>
      </w:r>
      <w:proofErr w:type="spellStart"/>
      <w:r>
        <w:t>gade</w:t>
      </w:r>
      <w:proofErr w:type="spellEnd"/>
      <w:r>
        <w:t xml:space="preserve"> </w:t>
      </w:r>
      <w:proofErr w:type="spellStart"/>
      <w:r>
        <w:t>gebenedyget</w:t>
      </w:r>
      <w:proofErr w:type="spellEnd"/>
      <w:r>
        <w:t xml:space="preserve"> </w:t>
      </w:r>
      <w:proofErr w:type="spellStart"/>
      <w:r>
        <w:t>unde</w:t>
      </w:r>
      <w:proofErr w:type="spellEnd"/>
      <w:r>
        <w:t xml:space="preserve"> </w:t>
      </w:r>
      <w:proofErr w:type="spellStart"/>
      <w:r>
        <w:t>gehilget</w:t>
      </w:r>
      <w:proofErr w:type="spellEnd"/>
      <w:r>
        <w:t xml:space="preserve"> bauen alle </w:t>
      </w:r>
      <w:proofErr w:type="spellStart"/>
      <w:r>
        <w:t>frowen</w:t>
      </w:r>
      <w:proofErr w:type="spellEnd"/>
      <w:r>
        <w:t xml:space="preserve">/ </w:t>
      </w:r>
      <w:proofErr w:type="spellStart"/>
      <w:r>
        <w:t>unde</w:t>
      </w:r>
      <w:proofErr w:type="spellEnd"/>
      <w:r>
        <w:t xml:space="preserve"> </w:t>
      </w:r>
      <w:proofErr w:type="spellStart"/>
      <w:r>
        <w:t>vull</w:t>
      </w:r>
      <w:proofErr w:type="spellEnd"/>
      <w:r>
        <w:t xml:space="preserve"> </w:t>
      </w:r>
      <w:proofErr w:type="spellStart"/>
      <w:r>
        <w:t>gnade</w:t>
      </w:r>
      <w:proofErr w:type="spellEnd"/>
      <w:r>
        <w:t xml:space="preserve">/ </w:t>
      </w:r>
      <w:proofErr w:type="spellStart"/>
      <w:r>
        <w:t>unde</w:t>
      </w:r>
      <w:proofErr w:type="spellEnd"/>
      <w:r>
        <w:t xml:space="preserve"> dat </w:t>
      </w:r>
      <w:proofErr w:type="spellStart"/>
      <w:r>
        <w:t>hillich</w:t>
      </w:r>
      <w:proofErr w:type="spellEnd"/>
      <w:r>
        <w:t xml:space="preserve"> </w:t>
      </w:r>
      <w:proofErr w:type="spellStart"/>
      <w:r>
        <w:t>ys</w:t>
      </w:r>
      <w:proofErr w:type="spellEnd"/>
      <w:r>
        <w:t xml:space="preserve"> de </w:t>
      </w:r>
      <w:proofErr w:type="spellStart"/>
      <w:r>
        <w:t>frucht</w:t>
      </w:r>
      <w:proofErr w:type="spellEnd"/>
      <w:r>
        <w:t xml:space="preserve"> </w:t>
      </w:r>
      <w:proofErr w:type="spellStart"/>
      <w:r>
        <w:t>eres</w:t>
      </w:r>
      <w:proofErr w:type="spellEnd"/>
      <w:r>
        <w:t xml:space="preserve"> </w:t>
      </w:r>
      <w:proofErr w:type="spellStart"/>
      <w:r>
        <w:t>lyues</w:t>
      </w:r>
      <w:proofErr w:type="spellEnd"/>
      <w:r>
        <w:t xml:space="preserve">. </w:t>
      </w:r>
      <w:proofErr w:type="spellStart"/>
      <w:r>
        <w:t>Ock</w:t>
      </w:r>
      <w:proofErr w:type="spellEnd"/>
      <w:r>
        <w:t xml:space="preserve"> </w:t>
      </w:r>
      <w:proofErr w:type="spellStart"/>
      <w:r>
        <w:t>dath</w:t>
      </w:r>
      <w:proofErr w:type="spellEnd"/>
      <w:r>
        <w:t xml:space="preserve"> se </w:t>
      </w:r>
      <w:proofErr w:type="spellStart"/>
      <w:r>
        <w:t>reyne</w:t>
      </w:r>
      <w:proofErr w:type="spellEnd"/>
      <w:r>
        <w:t xml:space="preserve"> </w:t>
      </w:r>
      <w:proofErr w:type="spellStart"/>
      <w:r>
        <w:t>geweset</w:t>
      </w:r>
      <w:proofErr w:type="spellEnd"/>
      <w:r>
        <w:t xml:space="preserve"> </w:t>
      </w:r>
      <w:proofErr w:type="spellStart"/>
      <w:r>
        <w:t>ys</w:t>
      </w:r>
      <w:proofErr w:type="spellEnd"/>
      <w:r>
        <w:t xml:space="preserve">/ vor der </w:t>
      </w:r>
      <w:proofErr w:type="spellStart"/>
      <w:r>
        <w:t>gebordt</w:t>
      </w:r>
      <w:proofErr w:type="spellEnd"/>
      <w:r>
        <w:t xml:space="preserve">/ </w:t>
      </w:r>
      <w:proofErr w:type="spellStart"/>
      <w:r>
        <w:t>yn</w:t>
      </w:r>
      <w:proofErr w:type="spellEnd"/>
      <w:r>
        <w:t xml:space="preserve"> der </w:t>
      </w:r>
      <w:proofErr w:type="spellStart"/>
      <w:r>
        <w:t>gebordt</w:t>
      </w:r>
      <w:proofErr w:type="spellEnd"/>
      <w:r>
        <w:t xml:space="preserve">/ </w:t>
      </w:r>
      <w:proofErr w:type="spellStart"/>
      <w:r>
        <w:t>unde</w:t>
      </w:r>
      <w:proofErr w:type="spellEnd"/>
      <w:r>
        <w:t xml:space="preserve"> na der </w:t>
      </w:r>
      <w:proofErr w:type="spellStart"/>
      <w:r>
        <w:t>gebordt</w:t>
      </w:r>
      <w:proofErr w:type="spellEnd"/>
      <w:r>
        <w:t xml:space="preserve">. Item das se </w:t>
      </w:r>
      <w:proofErr w:type="spellStart"/>
      <w:r>
        <w:t>sy</w:t>
      </w:r>
      <w:proofErr w:type="spellEnd"/>
      <w:r>
        <w:t xml:space="preserve"> </w:t>
      </w:r>
      <w:proofErr w:type="spellStart"/>
      <w:r>
        <w:t>eyne</w:t>
      </w:r>
      <w:proofErr w:type="spellEnd"/>
      <w:r>
        <w:t xml:space="preserve"> </w:t>
      </w:r>
      <w:proofErr w:type="spellStart"/>
      <w:r>
        <w:t>othmodige</w:t>
      </w:r>
      <w:proofErr w:type="spellEnd"/>
      <w:r>
        <w:t xml:space="preserve"> </w:t>
      </w:r>
      <w:proofErr w:type="spellStart"/>
      <w:r>
        <w:t>junckfrowe</w:t>
      </w:r>
      <w:proofErr w:type="spellEnd"/>
      <w:r>
        <w:t xml:space="preserve">/ </w:t>
      </w:r>
      <w:proofErr w:type="spellStart"/>
      <w:r>
        <w:t>hillich</w:t>
      </w:r>
      <w:proofErr w:type="spellEnd"/>
      <w:r>
        <w:t xml:space="preserve"> </w:t>
      </w:r>
      <w:proofErr w:type="spellStart"/>
      <w:r>
        <w:t>unde</w:t>
      </w:r>
      <w:proofErr w:type="spellEnd"/>
      <w:r>
        <w:t xml:space="preserve"> </w:t>
      </w:r>
      <w:proofErr w:type="spellStart"/>
      <w:r>
        <w:t>salich</w:t>
      </w:r>
      <w:proofErr w:type="spellEnd"/>
      <w:r>
        <w:t xml:space="preserve"> umme </w:t>
      </w:r>
      <w:proofErr w:type="spellStart"/>
      <w:r>
        <w:t>eres</w:t>
      </w:r>
      <w:proofErr w:type="spellEnd"/>
      <w:r>
        <w:t xml:space="preserve"> </w:t>
      </w:r>
      <w:proofErr w:type="spellStart"/>
      <w:r>
        <w:t>othmodyen</w:t>
      </w:r>
      <w:proofErr w:type="spellEnd"/>
      <w:r>
        <w:t xml:space="preserve"> </w:t>
      </w:r>
      <w:proofErr w:type="spellStart"/>
      <w:r>
        <w:t>gelouens</w:t>
      </w:r>
      <w:proofErr w:type="spellEnd"/>
      <w:r>
        <w:t xml:space="preserve"> </w:t>
      </w:r>
      <w:proofErr w:type="spellStart"/>
      <w:r>
        <w:t>wyllen</w:t>
      </w:r>
      <w:proofErr w:type="spellEnd"/>
      <w:r>
        <w:t xml:space="preserve">/ </w:t>
      </w:r>
      <w:proofErr w:type="spellStart"/>
      <w:r>
        <w:t>eyne</w:t>
      </w:r>
      <w:proofErr w:type="spellEnd"/>
      <w:r>
        <w:t xml:space="preserve"> </w:t>
      </w:r>
      <w:proofErr w:type="spellStart"/>
      <w:r>
        <w:t>getruwe</w:t>
      </w:r>
      <w:proofErr w:type="spellEnd"/>
      <w:r>
        <w:t xml:space="preserve"> </w:t>
      </w:r>
      <w:proofErr w:type="spellStart"/>
      <w:r>
        <w:t>moder</w:t>
      </w:r>
      <w:proofErr w:type="spellEnd"/>
      <w:r>
        <w:t xml:space="preserve"> </w:t>
      </w:r>
      <w:proofErr w:type="spellStart"/>
      <w:r>
        <w:t>unßes</w:t>
      </w:r>
      <w:proofErr w:type="spellEnd"/>
      <w:r>
        <w:t xml:space="preserve"> </w:t>
      </w:r>
      <w:proofErr w:type="spellStart"/>
      <w:r>
        <w:t>heren</w:t>
      </w:r>
      <w:proofErr w:type="spellEnd"/>
      <w:r>
        <w:t xml:space="preserve"> </w:t>
      </w:r>
      <w:proofErr w:type="spellStart"/>
      <w:r>
        <w:t>Jhesu</w:t>
      </w:r>
      <w:proofErr w:type="spellEnd"/>
      <w:r>
        <w:t xml:space="preserve"> Christi. </w:t>
      </w:r>
      <w:proofErr w:type="spellStart"/>
      <w:r>
        <w:t>Unnd</w:t>
      </w:r>
      <w:proofErr w:type="spellEnd"/>
      <w:r>
        <w:t xml:space="preserve"> dat se </w:t>
      </w:r>
      <w:proofErr w:type="spellStart"/>
      <w:r>
        <w:t>warafftiges</w:t>
      </w:r>
      <w:proofErr w:type="spellEnd"/>
      <w:r>
        <w:t xml:space="preserve"> </w:t>
      </w:r>
      <w:proofErr w:type="spellStart"/>
      <w:r>
        <w:t>besyth</w:t>
      </w:r>
      <w:proofErr w:type="spellEnd"/>
      <w:r>
        <w:t xml:space="preserve"> de </w:t>
      </w:r>
      <w:proofErr w:type="spellStart"/>
      <w:r>
        <w:t>ewyge</w:t>
      </w:r>
      <w:proofErr w:type="spellEnd"/>
      <w:r>
        <w:t xml:space="preserve"> </w:t>
      </w:r>
      <w:proofErr w:type="spellStart"/>
      <w:r>
        <w:t>frowde</w:t>
      </w:r>
      <w:proofErr w:type="spellEnd"/>
      <w:r>
        <w:t xml:space="preserve">. Ok dat se </w:t>
      </w:r>
      <w:proofErr w:type="spellStart"/>
      <w:r>
        <w:t>tho</w:t>
      </w:r>
      <w:proofErr w:type="spellEnd"/>
      <w:r>
        <w:t xml:space="preserve"> allen </w:t>
      </w:r>
      <w:proofErr w:type="spellStart"/>
      <w:r>
        <w:t>dussen</w:t>
      </w:r>
      <w:proofErr w:type="spellEnd"/>
      <w:r>
        <w:t xml:space="preserve"> </w:t>
      </w:r>
      <w:proofErr w:type="spellStart"/>
      <w:r>
        <w:t>gekamen</w:t>
      </w:r>
      <w:proofErr w:type="spellEnd"/>
      <w:r>
        <w:t xml:space="preserve"> </w:t>
      </w:r>
      <w:proofErr w:type="spellStart"/>
      <w:r>
        <w:t>sy</w:t>
      </w:r>
      <w:proofErr w:type="spellEnd"/>
      <w:r>
        <w:t xml:space="preserve">/ </w:t>
      </w:r>
      <w:proofErr w:type="spellStart"/>
      <w:r>
        <w:t>uth</w:t>
      </w:r>
      <w:proofErr w:type="spellEnd"/>
      <w:r>
        <w:t xml:space="preserve"> </w:t>
      </w:r>
      <w:proofErr w:type="spellStart"/>
      <w:r>
        <w:t>lutterer</w:t>
      </w:r>
      <w:proofErr w:type="spellEnd"/>
      <w:r>
        <w:t xml:space="preserve"> </w:t>
      </w:r>
      <w:proofErr w:type="spellStart"/>
      <w:r>
        <w:t>gnade</w:t>
      </w:r>
      <w:proofErr w:type="spellEnd"/>
      <w:r>
        <w:t xml:space="preserve"> </w:t>
      </w:r>
      <w:proofErr w:type="spellStart"/>
      <w:r>
        <w:t>gades</w:t>
      </w:r>
      <w:proofErr w:type="spellEnd"/>
      <w:r>
        <w:t xml:space="preserve">. </w:t>
      </w:r>
    </w:p>
    <w:p w14:paraId="3C531730" w14:textId="77777777" w:rsidR="00BE76D1" w:rsidRDefault="00BE76D1" w:rsidP="00BE76D1">
      <w:pPr>
        <w:pStyle w:val="StandardWeb"/>
      </w:pPr>
      <w:proofErr w:type="spellStart"/>
      <w:r>
        <w:t>Vra</w:t>
      </w:r>
      <w:proofErr w:type="spellEnd"/>
      <w:r>
        <w:t xml:space="preserve">. Wat </w:t>
      </w:r>
      <w:proofErr w:type="spellStart"/>
      <w:r>
        <w:t>holdest</w:t>
      </w:r>
      <w:proofErr w:type="spellEnd"/>
      <w:r>
        <w:t xml:space="preserve"> du van den </w:t>
      </w:r>
      <w:proofErr w:type="spellStart"/>
      <w:r>
        <w:t>hilgen</w:t>
      </w:r>
      <w:proofErr w:type="spellEnd"/>
      <w:r>
        <w:t xml:space="preserve"> </w:t>
      </w:r>
      <w:proofErr w:type="spellStart"/>
      <w:r>
        <w:t>inth</w:t>
      </w:r>
      <w:proofErr w:type="spellEnd"/>
      <w:r>
        <w:t xml:space="preserve"> </w:t>
      </w:r>
      <w:proofErr w:type="spellStart"/>
      <w:r>
        <w:t>gemeyne</w:t>
      </w:r>
      <w:proofErr w:type="spellEnd"/>
      <w:r>
        <w:t>?</w:t>
      </w:r>
      <w:r>
        <w:br/>
      </w:r>
      <w:proofErr w:type="spellStart"/>
      <w:r>
        <w:t>Ant</w:t>
      </w:r>
      <w:proofErr w:type="spellEnd"/>
      <w:r>
        <w:t xml:space="preserve">/ Dat se </w:t>
      </w:r>
      <w:proofErr w:type="spellStart"/>
      <w:r>
        <w:t>synt</w:t>
      </w:r>
      <w:proofErr w:type="spellEnd"/>
      <w:r>
        <w:t xml:space="preserve"> </w:t>
      </w:r>
      <w:proofErr w:type="spellStart"/>
      <w:r>
        <w:t>utherwelet</w:t>
      </w:r>
      <w:proofErr w:type="spellEnd"/>
      <w:r>
        <w:t xml:space="preserve"> </w:t>
      </w:r>
      <w:proofErr w:type="spellStart"/>
      <w:r>
        <w:t>dorch</w:t>
      </w:r>
      <w:proofErr w:type="spellEnd"/>
      <w:r>
        <w:t xml:space="preserve"> de </w:t>
      </w:r>
      <w:proofErr w:type="spellStart"/>
      <w:r>
        <w:t>gnade</w:t>
      </w:r>
      <w:proofErr w:type="spellEnd"/>
      <w:r>
        <w:t xml:space="preserve"> </w:t>
      </w:r>
      <w:proofErr w:type="spellStart"/>
      <w:r>
        <w:t>gades</w:t>
      </w:r>
      <w:proofErr w:type="spellEnd"/>
      <w:r>
        <w:t xml:space="preserve">/ </w:t>
      </w:r>
      <w:proofErr w:type="spellStart"/>
      <w:r>
        <w:t>tho</w:t>
      </w:r>
      <w:proofErr w:type="spellEnd"/>
      <w:r>
        <w:t xml:space="preserve"> der </w:t>
      </w:r>
      <w:proofErr w:type="spellStart"/>
      <w:r>
        <w:t>deylhaffticheyt</w:t>
      </w:r>
      <w:proofErr w:type="spellEnd"/>
      <w:r>
        <w:t xml:space="preserve"> des </w:t>
      </w:r>
      <w:proofErr w:type="spellStart"/>
      <w:r>
        <w:t>heren</w:t>
      </w:r>
      <w:proofErr w:type="spellEnd"/>
      <w:r>
        <w:t xml:space="preserve"> </w:t>
      </w:r>
      <w:proofErr w:type="spellStart"/>
      <w:r>
        <w:t>Jhesu</w:t>
      </w:r>
      <w:proofErr w:type="spellEnd"/>
      <w:r>
        <w:t xml:space="preserve"> Christi/ </w:t>
      </w:r>
      <w:proofErr w:type="spellStart"/>
      <w:r>
        <w:t>unde</w:t>
      </w:r>
      <w:proofErr w:type="spellEnd"/>
      <w:r>
        <w:t xml:space="preserve"> </w:t>
      </w:r>
      <w:proofErr w:type="spellStart"/>
      <w:r>
        <w:t>syndt</w:t>
      </w:r>
      <w:proofErr w:type="spellEnd"/>
      <w:r>
        <w:t xml:space="preserve"> dar </w:t>
      </w:r>
      <w:proofErr w:type="spellStart"/>
      <w:r>
        <w:t>tho</w:t>
      </w:r>
      <w:proofErr w:type="spellEnd"/>
      <w:r>
        <w:t xml:space="preserve"> </w:t>
      </w:r>
      <w:proofErr w:type="spellStart"/>
      <w:r>
        <w:t>gekamen</w:t>
      </w:r>
      <w:proofErr w:type="spellEnd"/>
      <w:r>
        <w:t xml:space="preserve">/ </w:t>
      </w:r>
      <w:proofErr w:type="spellStart"/>
      <w:r>
        <w:t>dorch</w:t>
      </w:r>
      <w:proofErr w:type="spellEnd"/>
      <w:r>
        <w:t xml:space="preserve"> de </w:t>
      </w:r>
      <w:proofErr w:type="spellStart"/>
      <w:r>
        <w:t>schicklicheyt</w:t>
      </w:r>
      <w:proofErr w:type="spellEnd"/>
      <w:r>
        <w:t xml:space="preserve"> des </w:t>
      </w:r>
      <w:proofErr w:type="spellStart"/>
      <w:r>
        <w:t>hilghen</w:t>
      </w:r>
      <w:proofErr w:type="spellEnd"/>
      <w:r>
        <w:t xml:space="preserve"> </w:t>
      </w:r>
      <w:proofErr w:type="spellStart"/>
      <w:r>
        <w:t>geistes</w:t>
      </w:r>
      <w:proofErr w:type="spellEnd"/>
      <w:r>
        <w:t xml:space="preserve">/ und dat se nicht </w:t>
      </w:r>
      <w:proofErr w:type="spellStart"/>
      <w:r>
        <w:t>dorch</w:t>
      </w:r>
      <w:proofErr w:type="spellEnd"/>
      <w:r>
        <w:t xml:space="preserve"> </w:t>
      </w:r>
      <w:proofErr w:type="spellStart"/>
      <w:r>
        <w:t>ere</w:t>
      </w:r>
      <w:proofErr w:type="spellEnd"/>
      <w:r>
        <w:t xml:space="preserve"> </w:t>
      </w:r>
      <w:proofErr w:type="spellStart"/>
      <w:r>
        <w:t>vorderst</w:t>
      </w:r>
      <w:proofErr w:type="spellEnd"/>
      <w:r>
        <w:t xml:space="preserve"> </w:t>
      </w:r>
      <w:proofErr w:type="spellStart"/>
      <w:r>
        <w:t>sunder</w:t>
      </w:r>
      <w:proofErr w:type="spellEnd"/>
      <w:r>
        <w:t xml:space="preserve"> </w:t>
      </w:r>
      <w:proofErr w:type="spellStart"/>
      <w:r>
        <w:t>allene</w:t>
      </w:r>
      <w:proofErr w:type="spellEnd"/>
      <w:r>
        <w:t xml:space="preserve"> </w:t>
      </w:r>
      <w:proofErr w:type="spellStart"/>
      <w:r>
        <w:t>dorch</w:t>
      </w:r>
      <w:proofErr w:type="spellEnd"/>
      <w:r>
        <w:t xml:space="preserve"> den </w:t>
      </w:r>
      <w:proofErr w:type="spellStart"/>
      <w:r>
        <w:t>gelouen</w:t>
      </w:r>
      <w:proofErr w:type="spellEnd"/>
      <w:r>
        <w:t xml:space="preserve"> in </w:t>
      </w:r>
      <w:proofErr w:type="spellStart"/>
      <w:r>
        <w:t>Jhesum</w:t>
      </w:r>
      <w:proofErr w:type="spellEnd"/>
      <w:r>
        <w:t xml:space="preserve"> Christum </w:t>
      </w:r>
      <w:proofErr w:type="spellStart"/>
      <w:r>
        <w:t>synth</w:t>
      </w:r>
      <w:proofErr w:type="spellEnd"/>
      <w:r>
        <w:t xml:space="preserve"> </w:t>
      </w:r>
      <w:proofErr w:type="spellStart"/>
      <w:r>
        <w:t>salich</w:t>
      </w:r>
      <w:proofErr w:type="spellEnd"/>
      <w:r>
        <w:t xml:space="preserve"> worden. </w:t>
      </w:r>
    </w:p>
    <w:p w14:paraId="5AAD5A10" w14:textId="77777777" w:rsidR="00BE76D1" w:rsidRDefault="00BE76D1" w:rsidP="00BE76D1">
      <w:pPr>
        <w:pStyle w:val="StandardWeb"/>
      </w:pPr>
      <w:proofErr w:type="spellStart"/>
      <w:r>
        <w:t>Vrag</w:t>
      </w:r>
      <w:proofErr w:type="spellEnd"/>
      <w:r>
        <w:t xml:space="preserve">. </w:t>
      </w:r>
      <w:proofErr w:type="spellStart"/>
      <w:r>
        <w:t>Betemet</w:t>
      </w:r>
      <w:proofErr w:type="spellEnd"/>
      <w:r>
        <w:t xml:space="preserve"> </w:t>
      </w:r>
      <w:proofErr w:type="spellStart"/>
      <w:r>
        <w:t>syck</w:t>
      </w:r>
      <w:proofErr w:type="spellEnd"/>
      <w:r>
        <w:t xml:space="preserve"> </w:t>
      </w:r>
      <w:proofErr w:type="spellStart"/>
      <w:r>
        <w:t>denne</w:t>
      </w:r>
      <w:proofErr w:type="spellEnd"/>
      <w:r>
        <w:t xml:space="preserve"> </w:t>
      </w:r>
      <w:proofErr w:type="spellStart"/>
      <w:r>
        <w:t>ock</w:t>
      </w:r>
      <w:proofErr w:type="spellEnd"/>
      <w:r>
        <w:t xml:space="preserve">/ dat </w:t>
      </w:r>
      <w:proofErr w:type="spellStart"/>
      <w:r>
        <w:t>men</w:t>
      </w:r>
      <w:proofErr w:type="spellEnd"/>
      <w:r>
        <w:t xml:space="preserve"> Mariam </w:t>
      </w:r>
      <w:proofErr w:type="spellStart"/>
      <w:r>
        <w:t>unde</w:t>
      </w:r>
      <w:proofErr w:type="spellEnd"/>
      <w:r>
        <w:t xml:space="preserve"> de </w:t>
      </w:r>
      <w:proofErr w:type="spellStart"/>
      <w:r>
        <w:t>hilgen</w:t>
      </w:r>
      <w:proofErr w:type="spellEnd"/>
      <w:r>
        <w:t xml:space="preserve"> </w:t>
      </w:r>
      <w:proofErr w:type="spellStart"/>
      <w:r>
        <w:t>ere</w:t>
      </w:r>
      <w:proofErr w:type="spellEnd"/>
      <w:r>
        <w:t>?</w:t>
      </w:r>
      <w:r>
        <w:br/>
      </w:r>
      <w:proofErr w:type="spellStart"/>
      <w:r>
        <w:t>Ant</w:t>
      </w:r>
      <w:proofErr w:type="spellEnd"/>
      <w:r>
        <w:t xml:space="preserve">. Ja/ </w:t>
      </w:r>
      <w:proofErr w:type="spellStart"/>
      <w:r>
        <w:t>myth</w:t>
      </w:r>
      <w:proofErr w:type="spellEnd"/>
      <w:r>
        <w:t xml:space="preserve"> de </w:t>
      </w:r>
      <w:proofErr w:type="spellStart"/>
      <w:r>
        <w:t>eere</w:t>
      </w:r>
      <w:proofErr w:type="spellEnd"/>
      <w:r>
        <w:t xml:space="preserve">/ de en </w:t>
      </w:r>
      <w:proofErr w:type="spellStart"/>
      <w:r>
        <w:t>thogehördt</w:t>
      </w:r>
      <w:proofErr w:type="spellEnd"/>
      <w:r>
        <w:t xml:space="preserve">. </w:t>
      </w:r>
    </w:p>
    <w:p w14:paraId="4764F88B" w14:textId="77777777" w:rsidR="00BE76D1" w:rsidRDefault="00BE76D1" w:rsidP="00BE76D1">
      <w:pPr>
        <w:pStyle w:val="StandardWeb"/>
      </w:pPr>
      <w:proofErr w:type="spellStart"/>
      <w:r>
        <w:t>Vra</w:t>
      </w:r>
      <w:proofErr w:type="spellEnd"/>
      <w:r>
        <w:t xml:space="preserve">. Wat </w:t>
      </w:r>
      <w:proofErr w:type="spellStart"/>
      <w:r>
        <w:t>ys</w:t>
      </w:r>
      <w:proofErr w:type="spellEnd"/>
      <w:r>
        <w:t xml:space="preserve"> </w:t>
      </w:r>
      <w:proofErr w:type="spellStart"/>
      <w:r>
        <w:t>denne</w:t>
      </w:r>
      <w:proofErr w:type="spellEnd"/>
      <w:r>
        <w:t xml:space="preserve"> de </w:t>
      </w:r>
      <w:proofErr w:type="spellStart"/>
      <w:r>
        <w:t>ere</w:t>
      </w:r>
      <w:proofErr w:type="spellEnd"/>
      <w:r>
        <w:t>?</w:t>
      </w:r>
      <w:r>
        <w:br/>
      </w:r>
      <w:proofErr w:type="spellStart"/>
      <w:r>
        <w:t>Ant</w:t>
      </w:r>
      <w:proofErr w:type="spellEnd"/>
      <w:r>
        <w:t xml:space="preserve">. Dat </w:t>
      </w:r>
      <w:proofErr w:type="spellStart"/>
      <w:r>
        <w:t>godt</w:t>
      </w:r>
      <w:proofErr w:type="spellEnd"/>
      <w:r>
        <w:t xml:space="preserve"> werde </w:t>
      </w:r>
      <w:proofErr w:type="spellStart"/>
      <w:r>
        <w:t>jn</w:t>
      </w:r>
      <w:proofErr w:type="spellEnd"/>
      <w:r>
        <w:t xml:space="preserve"> en </w:t>
      </w:r>
      <w:proofErr w:type="spellStart"/>
      <w:r>
        <w:t>gelauet</w:t>
      </w:r>
      <w:proofErr w:type="spellEnd"/>
      <w:r>
        <w:t xml:space="preserve"> </w:t>
      </w:r>
      <w:proofErr w:type="spellStart"/>
      <w:r>
        <w:t>unde</w:t>
      </w:r>
      <w:proofErr w:type="spellEnd"/>
      <w:r>
        <w:t xml:space="preserve"> </w:t>
      </w:r>
      <w:proofErr w:type="spellStart"/>
      <w:r>
        <w:t>gebenediget</w:t>
      </w:r>
      <w:proofErr w:type="spellEnd"/>
      <w:r>
        <w:t xml:space="preserve">/ Alse de </w:t>
      </w:r>
      <w:proofErr w:type="spellStart"/>
      <w:r>
        <w:t>hilge</w:t>
      </w:r>
      <w:proofErr w:type="spellEnd"/>
      <w:r>
        <w:t xml:space="preserve"> </w:t>
      </w:r>
      <w:proofErr w:type="spellStart"/>
      <w:r>
        <w:t>Dauid</w:t>
      </w:r>
      <w:proofErr w:type="spellEnd"/>
      <w:r>
        <w:t xml:space="preserve"> </w:t>
      </w:r>
      <w:proofErr w:type="spellStart"/>
      <w:r>
        <w:t>secht</w:t>
      </w:r>
      <w:proofErr w:type="spellEnd"/>
      <w:r>
        <w:t xml:space="preserve">/ </w:t>
      </w:r>
      <w:proofErr w:type="spellStart"/>
      <w:r>
        <w:t>Lauet</w:t>
      </w:r>
      <w:proofErr w:type="spellEnd"/>
      <w:r>
        <w:t xml:space="preserve"> </w:t>
      </w:r>
      <w:proofErr w:type="spellStart"/>
      <w:r>
        <w:t>godt</w:t>
      </w:r>
      <w:proofErr w:type="spellEnd"/>
      <w:r>
        <w:t xml:space="preserve"> in </w:t>
      </w:r>
      <w:proofErr w:type="spellStart"/>
      <w:r>
        <w:t>synen</w:t>
      </w:r>
      <w:proofErr w:type="spellEnd"/>
      <w:r>
        <w:t xml:space="preserve"> </w:t>
      </w:r>
      <w:proofErr w:type="spellStart"/>
      <w:r>
        <w:t>hilgen</w:t>
      </w:r>
      <w:proofErr w:type="spellEnd"/>
      <w:r>
        <w:t xml:space="preserve">. </w:t>
      </w:r>
    </w:p>
    <w:p w14:paraId="079FD972" w14:textId="77777777" w:rsidR="00BE76D1" w:rsidRDefault="00BE76D1" w:rsidP="00BE76D1">
      <w:pPr>
        <w:pStyle w:val="StandardWeb"/>
      </w:pPr>
      <w:proofErr w:type="spellStart"/>
      <w:r>
        <w:t>Vra</w:t>
      </w:r>
      <w:proofErr w:type="spellEnd"/>
      <w:r>
        <w:t xml:space="preserve">. Wo </w:t>
      </w:r>
      <w:proofErr w:type="spellStart"/>
      <w:r>
        <w:t>werdt</w:t>
      </w:r>
      <w:proofErr w:type="spellEnd"/>
      <w:r>
        <w:t xml:space="preserve"> </w:t>
      </w:r>
      <w:proofErr w:type="spellStart"/>
      <w:r>
        <w:t>godt</w:t>
      </w:r>
      <w:proofErr w:type="spellEnd"/>
      <w:r>
        <w:t xml:space="preserve"> in </w:t>
      </w:r>
      <w:proofErr w:type="spellStart"/>
      <w:r>
        <w:t>synen</w:t>
      </w:r>
      <w:proofErr w:type="spellEnd"/>
      <w:r>
        <w:t xml:space="preserve"> </w:t>
      </w:r>
      <w:proofErr w:type="spellStart"/>
      <w:r>
        <w:t>hilgen</w:t>
      </w:r>
      <w:proofErr w:type="spellEnd"/>
      <w:r>
        <w:t xml:space="preserve"> </w:t>
      </w:r>
      <w:proofErr w:type="spellStart"/>
      <w:r>
        <w:t>gelauet</w:t>
      </w:r>
      <w:proofErr w:type="spellEnd"/>
      <w:r>
        <w:t>?</w:t>
      </w:r>
      <w:r>
        <w:br/>
      </w:r>
      <w:proofErr w:type="spellStart"/>
      <w:r>
        <w:t>Ant</w:t>
      </w:r>
      <w:proofErr w:type="spellEnd"/>
      <w:r>
        <w:t xml:space="preserve">. Dat </w:t>
      </w:r>
      <w:proofErr w:type="spellStart"/>
      <w:r>
        <w:t>geschuet</w:t>
      </w:r>
      <w:proofErr w:type="spellEnd"/>
      <w:r>
        <w:t xml:space="preserve">/ wen </w:t>
      </w:r>
      <w:proofErr w:type="spellStart"/>
      <w:r>
        <w:t>wy</w:t>
      </w:r>
      <w:proofErr w:type="spellEnd"/>
      <w:r>
        <w:t xml:space="preserve"> </w:t>
      </w:r>
      <w:proofErr w:type="spellStart"/>
      <w:r>
        <w:t>bedencken</w:t>
      </w:r>
      <w:proofErr w:type="spellEnd"/>
      <w:r>
        <w:t xml:space="preserve">/ wo </w:t>
      </w:r>
      <w:proofErr w:type="spellStart"/>
      <w:r>
        <w:t>syk</w:t>
      </w:r>
      <w:proofErr w:type="spellEnd"/>
      <w:r>
        <w:t xml:space="preserve"> de </w:t>
      </w:r>
      <w:proofErr w:type="spellStart"/>
      <w:r>
        <w:t>hilgen</w:t>
      </w:r>
      <w:proofErr w:type="spellEnd"/>
      <w:r>
        <w:t xml:space="preserve"> </w:t>
      </w:r>
      <w:proofErr w:type="spellStart"/>
      <w:r>
        <w:t>hebben</w:t>
      </w:r>
      <w:proofErr w:type="spellEnd"/>
      <w:r>
        <w:t xml:space="preserve"> </w:t>
      </w:r>
      <w:proofErr w:type="spellStart"/>
      <w:r>
        <w:t>geouet</w:t>
      </w:r>
      <w:proofErr w:type="spellEnd"/>
      <w:r>
        <w:t xml:space="preserve"> </w:t>
      </w:r>
      <w:proofErr w:type="spellStart"/>
      <w:r>
        <w:t>jn</w:t>
      </w:r>
      <w:proofErr w:type="spellEnd"/>
      <w:r>
        <w:t xml:space="preserve"> </w:t>
      </w:r>
      <w:proofErr w:type="spellStart"/>
      <w:r>
        <w:t>erem</w:t>
      </w:r>
      <w:proofErr w:type="spellEnd"/>
      <w:r>
        <w:t xml:space="preserve"> </w:t>
      </w:r>
      <w:proofErr w:type="spellStart"/>
      <w:r>
        <w:t>leuende</w:t>
      </w:r>
      <w:proofErr w:type="spellEnd"/>
      <w:r>
        <w:t xml:space="preserve">/ </w:t>
      </w:r>
      <w:proofErr w:type="spellStart"/>
      <w:r>
        <w:t>dorch</w:t>
      </w:r>
      <w:proofErr w:type="spellEnd"/>
      <w:r>
        <w:t xml:space="preserve"> den </w:t>
      </w:r>
      <w:proofErr w:type="spellStart"/>
      <w:r>
        <w:t>gelouen</w:t>
      </w:r>
      <w:proofErr w:type="spellEnd"/>
      <w:r>
        <w:t xml:space="preserve">/ und </w:t>
      </w:r>
      <w:proofErr w:type="spellStart"/>
      <w:r>
        <w:t>gedencken</w:t>
      </w:r>
      <w:proofErr w:type="spellEnd"/>
      <w:r>
        <w:t xml:space="preserve"> </w:t>
      </w:r>
      <w:proofErr w:type="spellStart"/>
      <w:r>
        <w:t>effte</w:t>
      </w:r>
      <w:proofErr w:type="spellEnd"/>
      <w:r>
        <w:t xml:space="preserve"> </w:t>
      </w:r>
      <w:proofErr w:type="spellStart"/>
      <w:r>
        <w:t>seggen</w:t>
      </w:r>
      <w:proofErr w:type="spellEnd"/>
      <w:r>
        <w:t xml:space="preserve"> also. O du </w:t>
      </w:r>
      <w:proofErr w:type="spellStart"/>
      <w:r>
        <w:t>mylde</w:t>
      </w:r>
      <w:proofErr w:type="spellEnd"/>
      <w:r>
        <w:t xml:space="preserve"> und </w:t>
      </w:r>
      <w:proofErr w:type="spellStart"/>
      <w:r>
        <w:t>barmhertige</w:t>
      </w:r>
      <w:proofErr w:type="spellEnd"/>
      <w:r>
        <w:t xml:space="preserve"> </w:t>
      </w:r>
      <w:proofErr w:type="spellStart"/>
      <w:r>
        <w:t>god</w:t>
      </w:r>
      <w:proofErr w:type="spellEnd"/>
      <w:r>
        <w:t xml:space="preserve">/ </w:t>
      </w:r>
      <w:proofErr w:type="spellStart"/>
      <w:r>
        <w:t>ick</w:t>
      </w:r>
      <w:proofErr w:type="spellEnd"/>
      <w:r>
        <w:t xml:space="preserve"> </w:t>
      </w:r>
      <w:proofErr w:type="spellStart"/>
      <w:r>
        <w:t>segge</w:t>
      </w:r>
      <w:proofErr w:type="spellEnd"/>
      <w:r>
        <w:t xml:space="preserve"> </w:t>
      </w:r>
      <w:proofErr w:type="spellStart"/>
      <w:r>
        <w:t>dy</w:t>
      </w:r>
      <w:proofErr w:type="spellEnd"/>
      <w:r>
        <w:t xml:space="preserve"> </w:t>
      </w:r>
      <w:proofErr w:type="spellStart"/>
      <w:r>
        <w:t>loff</w:t>
      </w:r>
      <w:proofErr w:type="spellEnd"/>
      <w:r>
        <w:t xml:space="preserve"> </w:t>
      </w:r>
      <w:proofErr w:type="spellStart"/>
      <w:r>
        <w:t>pryß</w:t>
      </w:r>
      <w:proofErr w:type="spellEnd"/>
      <w:r>
        <w:t xml:space="preserve"> und </w:t>
      </w:r>
      <w:proofErr w:type="spellStart"/>
      <w:r>
        <w:t>danck</w:t>
      </w:r>
      <w:proofErr w:type="spellEnd"/>
      <w:r>
        <w:t xml:space="preserve">/ dat du dessen </w:t>
      </w:r>
      <w:proofErr w:type="spellStart"/>
      <w:r>
        <w:t>hilgen</w:t>
      </w:r>
      <w:proofErr w:type="spellEnd"/>
      <w:r>
        <w:t xml:space="preserve">/ </w:t>
      </w:r>
      <w:proofErr w:type="spellStart"/>
      <w:r>
        <w:t>PEtrum</w:t>
      </w:r>
      <w:proofErr w:type="spellEnd"/>
      <w:r>
        <w:t xml:space="preserve"> </w:t>
      </w:r>
      <w:proofErr w:type="spellStart"/>
      <w:r>
        <w:t>effte</w:t>
      </w:r>
      <w:proofErr w:type="spellEnd"/>
      <w:r>
        <w:t xml:space="preserve"> Paulum/ </w:t>
      </w:r>
      <w:proofErr w:type="spellStart"/>
      <w:r>
        <w:t>Barbaram</w:t>
      </w:r>
      <w:proofErr w:type="spellEnd"/>
      <w:r>
        <w:t xml:space="preserve"> </w:t>
      </w:r>
      <w:proofErr w:type="spellStart"/>
      <w:r>
        <w:t>effte</w:t>
      </w:r>
      <w:proofErr w:type="spellEnd"/>
      <w:r>
        <w:t xml:space="preserve"> </w:t>
      </w:r>
      <w:proofErr w:type="spellStart"/>
      <w:r>
        <w:t>Chatarinam</w:t>
      </w:r>
      <w:proofErr w:type="spellEnd"/>
      <w:r>
        <w:t xml:space="preserve">/ </w:t>
      </w:r>
      <w:proofErr w:type="spellStart"/>
      <w:r>
        <w:t>hest</w:t>
      </w:r>
      <w:proofErr w:type="spellEnd"/>
      <w:r>
        <w:t xml:space="preserve"> </w:t>
      </w:r>
      <w:proofErr w:type="spellStart"/>
      <w:r>
        <w:t>begauet</w:t>
      </w:r>
      <w:proofErr w:type="spellEnd"/>
      <w:r>
        <w:t xml:space="preserve"> </w:t>
      </w:r>
      <w:proofErr w:type="spellStart"/>
      <w:r>
        <w:t>my</w:t>
      </w:r>
      <w:proofErr w:type="spellEnd"/>
      <w:r>
        <w:t xml:space="preserve"> </w:t>
      </w:r>
      <w:proofErr w:type="spellStart"/>
      <w:r>
        <w:t>dyner</w:t>
      </w:r>
      <w:proofErr w:type="spellEnd"/>
      <w:r>
        <w:t xml:space="preserve"> </w:t>
      </w:r>
      <w:proofErr w:type="spellStart"/>
      <w:r>
        <w:t>gnade</w:t>
      </w:r>
      <w:proofErr w:type="spellEnd"/>
      <w:r>
        <w:t xml:space="preserve">/ und </w:t>
      </w:r>
      <w:proofErr w:type="spellStart"/>
      <w:r>
        <w:t>hest</w:t>
      </w:r>
      <w:proofErr w:type="spellEnd"/>
      <w:r>
        <w:t xml:space="preserve"> dem </w:t>
      </w:r>
      <w:proofErr w:type="spellStart"/>
      <w:r>
        <w:t>eynen</w:t>
      </w:r>
      <w:proofErr w:type="spellEnd"/>
      <w:r>
        <w:t xml:space="preserve"> </w:t>
      </w:r>
      <w:proofErr w:type="spellStart"/>
      <w:r>
        <w:t>sodanen</w:t>
      </w:r>
      <w:proofErr w:type="spellEnd"/>
      <w:r>
        <w:t xml:space="preserve"> </w:t>
      </w:r>
      <w:proofErr w:type="spellStart"/>
      <w:r>
        <w:t>starcken</w:t>
      </w:r>
      <w:proofErr w:type="spellEnd"/>
      <w:r>
        <w:t xml:space="preserve"> </w:t>
      </w:r>
      <w:proofErr w:type="spellStart"/>
      <w:r>
        <w:t>gelouen</w:t>
      </w:r>
      <w:proofErr w:type="spellEnd"/>
      <w:r>
        <w:t xml:space="preserve"> </w:t>
      </w:r>
      <w:proofErr w:type="spellStart"/>
      <w:r>
        <w:t>gegeuen</w:t>
      </w:r>
      <w:proofErr w:type="spellEnd"/>
      <w:r>
        <w:t xml:space="preserve">/ dat he na </w:t>
      </w:r>
      <w:proofErr w:type="spellStart"/>
      <w:r>
        <w:t>dinem</w:t>
      </w:r>
      <w:proofErr w:type="spellEnd"/>
      <w:r>
        <w:t xml:space="preserve"> </w:t>
      </w:r>
      <w:proofErr w:type="spellStart"/>
      <w:r>
        <w:t>wyllen</w:t>
      </w:r>
      <w:proofErr w:type="spellEnd"/>
      <w:r>
        <w:t xml:space="preserve"> </w:t>
      </w:r>
      <w:proofErr w:type="spellStart"/>
      <w:r>
        <w:t>dy</w:t>
      </w:r>
      <w:proofErr w:type="spellEnd"/>
      <w:r>
        <w:t xml:space="preserve"> </w:t>
      </w:r>
      <w:proofErr w:type="spellStart"/>
      <w:r>
        <w:t>hefft</w:t>
      </w:r>
      <w:proofErr w:type="spellEnd"/>
      <w:r>
        <w:t xml:space="preserve"> </w:t>
      </w:r>
      <w:proofErr w:type="spellStart"/>
      <w:r>
        <w:t>gedenet</w:t>
      </w:r>
      <w:proofErr w:type="spellEnd"/>
      <w:r>
        <w:t xml:space="preserve">/ </w:t>
      </w:r>
      <w:proofErr w:type="spellStart"/>
      <w:r>
        <w:t>ßo</w:t>
      </w:r>
      <w:proofErr w:type="spellEnd"/>
      <w:r>
        <w:t xml:space="preserve">/ und </w:t>
      </w:r>
      <w:proofErr w:type="spellStart"/>
      <w:r>
        <w:t>ßo</w:t>
      </w:r>
      <w:proofErr w:type="spellEnd"/>
      <w:r>
        <w:t xml:space="preserve"> </w:t>
      </w:r>
      <w:proofErr w:type="spellStart"/>
      <w:r>
        <w:t>ect.</w:t>
      </w:r>
      <w:proofErr w:type="spellEnd"/>
      <w:r>
        <w:t xml:space="preserve"> des </w:t>
      </w:r>
      <w:proofErr w:type="spellStart"/>
      <w:r>
        <w:t>sy</w:t>
      </w:r>
      <w:proofErr w:type="spellEnd"/>
      <w:r>
        <w:t xml:space="preserve"> </w:t>
      </w:r>
      <w:proofErr w:type="spellStart"/>
      <w:r>
        <w:t>dy</w:t>
      </w:r>
      <w:proofErr w:type="spellEnd"/>
      <w:r>
        <w:t xml:space="preserve"> </w:t>
      </w:r>
      <w:proofErr w:type="spellStart"/>
      <w:r>
        <w:t>loff</w:t>
      </w:r>
      <w:proofErr w:type="spellEnd"/>
      <w:r>
        <w:t xml:space="preserve"> in </w:t>
      </w:r>
      <w:proofErr w:type="spellStart"/>
      <w:r>
        <w:t>ewicheyt</w:t>
      </w:r>
      <w:proofErr w:type="spellEnd"/>
      <w:r>
        <w:t xml:space="preserve">/ und </w:t>
      </w:r>
      <w:proofErr w:type="spellStart"/>
      <w:r>
        <w:t>bydde</w:t>
      </w:r>
      <w:proofErr w:type="spellEnd"/>
      <w:r>
        <w:t xml:space="preserve">/ du </w:t>
      </w:r>
      <w:proofErr w:type="spellStart"/>
      <w:r>
        <w:t>wyllest</w:t>
      </w:r>
      <w:proofErr w:type="spellEnd"/>
      <w:r>
        <w:t xml:space="preserve"> </w:t>
      </w:r>
      <w:proofErr w:type="spellStart"/>
      <w:r>
        <w:t>my</w:t>
      </w:r>
      <w:proofErr w:type="spellEnd"/>
      <w:r>
        <w:t xml:space="preserve"> </w:t>
      </w:r>
      <w:proofErr w:type="spellStart"/>
      <w:r>
        <w:t>ock</w:t>
      </w:r>
      <w:proofErr w:type="spellEnd"/>
      <w:r>
        <w:t xml:space="preserve"> </w:t>
      </w:r>
      <w:proofErr w:type="spellStart"/>
      <w:r>
        <w:t>sterken</w:t>
      </w:r>
      <w:proofErr w:type="spellEnd"/>
      <w:r>
        <w:t xml:space="preserve"> und </w:t>
      </w:r>
      <w:proofErr w:type="spellStart"/>
      <w:r>
        <w:t>vormeren</w:t>
      </w:r>
      <w:proofErr w:type="spellEnd"/>
      <w:r>
        <w:t xml:space="preserve"> </w:t>
      </w:r>
      <w:proofErr w:type="spellStart"/>
      <w:r>
        <w:t>mynen</w:t>
      </w:r>
      <w:proofErr w:type="spellEnd"/>
      <w:r>
        <w:t xml:space="preserve"> </w:t>
      </w:r>
      <w:proofErr w:type="spellStart"/>
      <w:r>
        <w:t>gelouen</w:t>
      </w:r>
      <w:proofErr w:type="spellEnd"/>
      <w:r>
        <w:t xml:space="preserve">/ dat </w:t>
      </w:r>
      <w:proofErr w:type="spellStart"/>
      <w:r>
        <w:t>ick</w:t>
      </w:r>
      <w:proofErr w:type="spellEnd"/>
      <w:r>
        <w:t xml:space="preserve"> </w:t>
      </w:r>
      <w:proofErr w:type="spellStart"/>
      <w:r>
        <w:t>dy</w:t>
      </w:r>
      <w:proofErr w:type="spellEnd"/>
      <w:r>
        <w:t xml:space="preserve"> </w:t>
      </w:r>
      <w:proofErr w:type="spellStart"/>
      <w:r>
        <w:t>moge</w:t>
      </w:r>
      <w:proofErr w:type="spellEnd"/>
      <w:r>
        <w:t xml:space="preserve"> denen/ na </w:t>
      </w:r>
      <w:proofErr w:type="spellStart"/>
      <w:r>
        <w:t>dynem</w:t>
      </w:r>
      <w:proofErr w:type="spellEnd"/>
      <w:r>
        <w:t xml:space="preserve"> </w:t>
      </w:r>
      <w:proofErr w:type="spellStart"/>
      <w:r>
        <w:t>wyllen</w:t>
      </w:r>
      <w:proofErr w:type="spellEnd"/>
      <w:r>
        <w:t xml:space="preserve">. </w:t>
      </w:r>
      <w:proofErr w:type="spellStart"/>
      <w:r>
        <w:t>Szo</w:t>
      </w:r>
      <w:proofErr w:type="spellEnd"/>
      <w:r>
        <w:t xml:space="preserve"> </w:t>
      </w:r>
      <w:proofErr w:type="spellStart"/>
      <w:r>
        <w:t>wy</w:t>
      </w:r>
      <w:proofErr w:type="spellEnd"/>
      <w:r>
        <w:t xml:space="preserve"> </w:t>
      </w:r>
      <w:proofErr w:type="spellStart"/>
      <w:r>
        <w:t>gade</w:t>
      </w:r>
      <w:proofErr w:type="spellEnd"/>
      <w:r>
        <w:t xml:space="preserve"> also lauen und </w:t>
      </w:r>
      <w:proofErr w:type="spellStart"/>
      <w:r>
        <w:t>prisen</w:t>
      </w:r>
      <w:proofErr w:type="spellEnd"/>
      <w:r>
        <w:t xml:space="preserve"> in den </w:t>
      </w:r>
      <w:proofErr w:type="spellStart"/>
      <w:r>
        <w:t>hilgen</w:t>
      </w:r>
      <w:proofErr w:type="spellEnd"/>
      <w:r>
        <w:t xml:space="preserve">/ dat </w:t>
      </w:r>
      <w:proofErr w:type="spellStart"/>
      <w:r>
        <w:t>ys</w:t>
      </w:r>
      <w:proofErr w:type="spellEnd"/>
      <w:r>
        <w:t xml:space="preserve"> en </w:t>
      </w:r>
      <w:proofErr w:type="spellStart"/>
      <w:r>
        <w:t>eyn</w:t>
      </w:r>
      <w:proofErr w:type="spellEnd"/>
      <w:r>
        <w:t xml:space="preserve"> </w:t>
      </w:r>
      <w:proofErr w:type="spellStart"/>
      <w:r>
        <w:t>grote</w:t>
      </w:r>
      <w:proofErr w:type="spellEnd"/>
      <w:r>
        <w:t xml:space="preserve"> </w:t>
      </w:r>
      <w:proofErr w:type="spellStart"/>
      <w:r>
        <w:t>frowde</w:t>
      </w:r>
      <w:proofErr w:type="spellEnd"/>
      <w:r>
        <w:t xml:space="preserve">/ Auers dat se </w:t>
      </w:r>
      <w:proofErr w:type="spellStart"/>
      <w:r>
        <w:t>scholden</w:t>
      </w:r>
      <w:proofErr w:type="spellEnd"/>
      <w:r>
        <w:t xml:space="preserve"> </w:t>
      </w:r>
      <w:proofErr w:type="spellStart"/>
      <w:r>
        <w:t>sunderlick</w:t>
      </w:r>
      <w:proofErr w:type="spellEnd"/>
      <w:r>
        <w:t xml:space="preserve"> </w:t>
      </w:r>
      <w:proofErr w:type="spellStart"/>
      <w:r>
        <w:t>loff</w:t>
      </w:r>
      <w:proofErr w:type="spellEnd"/>
      <w:r>
        <w:t xml:space="preserve"> und </w:t>
      </w:r>
      <w:proofErr w:type="spellStart"/>
      <w:r>
        <w:t>ere</w:t>
      </w:r>
      <w:proofErr w:type="spellEnd"/>
      <w:r>
        <w:t xml:space="preserve">/ van uns </w:t>
      </w:r>
      <w:proofErr w:type="spellStart"/>
      <w:r>
        <w:t>begern</w:t>
      </w:r>
      <w:proofErr w:type="spellEnd"/>
      <w:r>
        <w:t xml:space="preserve">/ des </w:t>
      </w:r>
      <w:proofErr w:type="spellStart"/>
      <w:r>
        <w:t>wyllen</w:t>
      </w:r>
      <w:proofErr w:type="spellEnd"/>
      <w:r>
        <w:t xml:space="preserve"> se </w:t>
      </w:r>
      <w:proofErr w:type="spellStart"/>
      <w:r>
        <w:t>gentzlick</w:t>
      </w:r>
      <w:proofErr w:type="spellEnd"/>
      <w:r>
        <w:t xml:space="preserve"> </w:t>
      </w:r>
      <w:proofErr w:type="spellStart"/>
      <w:r>
        <w:t>nycht</w:t>
      </w:r>
      <w:proofErr w:type="spellEnd"/>
      <w:r>
        <w:t xml:space="preserve"> Se </w:t>
      </w:r>
      <w:proofErr w:type="spellStart"/>
      <w:r>
        <w:t>vorachteden</w:t>
      </w:r>
      <w:proofErr w:type="spellEnd"/>
      <w:r>
        <w:t xml:space="preserve"> alle </w:t>
      </w:r>
      <w:proofErr w:type="spellStart"/>
      <w:r>
        <w:t>loff</w:t>
      </w:r>
      <w:proofErr w:type="spellEnd"/>
      <w:r>
        <w:t xml:space="preserve"> und </w:t>
      </w:r>
      <w:proofErr w:type="spellStart"/>
      <w:r>
        <w:t>ere</w:t>
      </w:r>
      <w:proofErr w:type="spellEnd"/>
      <w:r>
        <w:t xml:space="preserve">/ do se </w:t>
      </w:r>
      <w:proofErr w:type="spellStart"/>
      <w:r>
        <w:t>leueden</w:t>
      </w:r>
      <w:proofErr w:type="spellEnd"/>
      <w:r>
        <w:t xml:space="preserve">/ und </w:t>
      </w:r>
      <w:proofErr w:type="spellStart"/>
      <w:r>
        <w:t>geuen</w:t>
      </w:r>
      <w:proofErr w:type="spellEnd"/>
      <w:r>
        <w:t xml:space="preserve"> </w:t>
      </w:r>
      <w:proofErr w:type="spellStart"/>
      <w:r>
        <w:t>allene</w:t>
      </w:r>
      <w:proofErr w:type="spellEnd"/>
      <w:r>
        <w:t xml:space="preserve"> </w:t>
      </w:r>
      <w:proofErr w:type="spellStart"/>
      <w:r>
        <w:t>gade</w:t>
      </w:r>
      <w:proofErr w:type="spellEnd"/>
      <w:r>
        <w:t xml:space="preserve"> de </w:t>
      </w:r>
      <w:proofErr w:type="spellStart"/>
      <w:r>
        <w:t>ere</w:t>
      </w:r>
      <w:proofErr w:type="spellEnd"/>
      <w:r>
        <w:t xml:space="preserve">/ Wo </w:t>
      </w:r>
      <w:proofErr w:type="spellStart"/>
      <w:r>
        <w:t>vele</w:t>
      </w:r>
      <w:proofErr w:type="spellEnd"/>
      <w:r>
        <w:t xml:space="preserve"> </w:t>
      </w:r>
      <w:proofErr w:type="spellStart"/>
      <w:r>
        <w:t>mer</w:t>
      </w:r>
      <w:proofErr w:type="spellEnd"/>
      <w:r>
        <w:t xml:space="preserve"> vorachten se nu alle </w:t>
      </w:r>
      <w:proofErr w:type="spellStart"/>
      <w:r>
        <w:t>mischlike</w:t>
      </w:r>
      <w:proofErr w:type="spellEnd"/>
      <w:r>
        <w:t xml:space="preserve"> </w:t>
      </w:r>
      <w:proofErr w:type="spellStart"/>
      <w:r>
        <w:t>ere</w:t>
      </w:r>
      <w:proofErr w:type="spellEnd"/>
      <w:r>
        <w:t xml:space="preserve">/ </w:t>
      </w:r>
      <w:proofErr w:type="spellStart"/>
      <w:r>
        <w:t>dewyle</w:t>
      </w:r>
      <w:proofErr w:type="spellEnd"/>
      <w:r>
        <w:t xml:space="preserve"> se </w:t>
      </w:r>
      <w:proofErr w:type="spellStart"/>
      <w:r>
        <w:t>syck</w:t>
      </w:r>
      <w:proofErr w:type="spellEnd"/>
      <w:r>
        <w:t xml:space="preserve"> erkennen </w:t>
      </w:r>
      <w:proofErr w:type="spellStart"/>
      <w:r>
        <w:t>nener</w:t>
      </w:r>
      <w:proofErr w:type="spellEnd"/>
      <w:r>
        <w:t xml:space="preserve"> </w:t>
      </w:r>
      <w:proofErr w:type="spellStart"/>
      <w:r>
        <w:t>ere</w:t>
      </w:r>
      <w:proofErr w:type="spellEnd"/>
      <w:r>
        <w:t xml:space="preserve"> </w:t>
      </w:r>
      <w:proofErr w:type="spellStart"/>
      <w:r>
        <w:t>werdich</w:t>
      </w:r>
      <w:proofErr w:type="spellEnd"/>
      <w:r>
        <w:t xml:space="preserve"> </w:t>
      </w:r>
      <w:proofErr w:type="spellStart"/>
      <w:r>
        <w:t>tosindt</w:t>
      </w:r>
      <w:proofErr w:type="spellEnd"/>
      <w:r>
        <w:t xml:space="preserve">/ </w:t>
      </w:r>
      <w:proofErr w:type="spellStart"/>
      <w:r>
        <w:t>sund</w:t>
      </w:r>
      <w:proofErr w:type="spellEnd"/>
      <w:r>
        <w:t xml:space="preserve"> </w:t>
      </w:r>
      <w:proofErr w:type="spellStart"/>
      <w:r>
        <w:t>geuen</w:t>
      </w:r>
      <w:proofErr w:type="spellEnd"/>
      <w:r>
        <w:t xml:space="preserve"> </w:t>
      </w:r>
      <w:proofErr w:type="spellStart"/>
      <w:r>
        <w:t>gade</w:t>
      </w:r>
      <w:proofErr w:type="spellEnd"/>
      <w:r>
        <w:t xml:space="preserve"> alle </w:t>
      </w:r>
      <w:proofErr w:type="spellStart"/>
      <w:r>
        <w:t>ere</w:t>
      </w:r>
      <w:proofErr w:type="spellEnd"/>
      <w:r>
        <w:t xml:space="preserve">/ den </w:t>
      </w:r>
      <w:proofErr w:type="spellStart"/>
      <w:r>
        <w:t>allene</w:t>
      </w:r>
      <w:proofErr w:type="spellEnd"/>
      <w:r>
        <w:t xml:space="preserve">/ alle </w:t>
      </w:r>
      <w:proofErr w:type="spellStart"/>
      <w:r>
        <w:t>ere</w:t>
      </w:r>
      <w:proofErr w:type="spellEnd"/>
      <w:r>
        <w:t xml:space="preserve"> </w:t>
      </w:r>
      <w:proofErr w:type="spellStart"/>
      <w:r>
        <w:t>eget</w:t>
      </w:r>
      <w:proofErr w:type="spellEnd"/>
      <w:r>
        <w:t xml:space="preserve"> und </w:t>
      </w:r>
      <w:proofErr w:type="spellStart"/>
      <w:r>
        <w:t>gehördt</w:t>
      </w:r>
      <w:proofErr w:type="spellEnd"/>
      <w:r>
        <w:t xml:space="preserve">. Se </w:t>
      </w:r>
      <w:proofErr w:type="spellStart"/>
      <w:r>
        <w:t>synt</w:t>
      </w:r>
      <w:proofErr w:type="spellEnd"/>
      <w:r>
        <w:t xml:space="preserve"> </w:t>
      </w:r>
      <w:proofErr w:type="spellStart"/>
      <w:r>
        <w:t>jn</w:t>
      </w:r>
      <w:proofErr w:type="spellEnd"/>
      <w:r>
        <w:t xml:space="preserve"> </w:t>
      </w:r>
      <w:proofErr w:type="spellStart"/>
      <w:r>
        <w:t>ßo</w:t>
      </w:r>
      <w:proofErr w:type="spellEnd"/>
      <w:r>
        <w:t xml:space="preserve"> </w:t>
      </w:r>
      <w:proofErr w:type="spellStart"/>
      <w:r>
        <w:t>groter</w:t>
      </w:r>
      <w:proofErr w:type="spellEnd"/>
      <w:r>
        <w:t xml:space="preserve"> </w:t>
      </w:r>
      <w:proofErr w:type="spellStart"/>
      <w:r>
        <w:t>ere</w:t>
      </w:r>
      <w:proofErr w:type="spellEnd"/>
      <w:r>
        <w:t xml:space="preserve"> </w:t>
      </w:r>
      <w:proofErr w:type="spellStart"/>
      <w:r>
        <w:t>by</w:t>
      </w:r>
      <w:proofErr w:type="spellEnd"/>
      <w:r>
        <w:t xml:space="preserve"> </w:t>
      </w:r>
      <w:proofErr w:type="spellStart"/>
      <w:r>
        <w:t>gade</w:t>
      </w:r>
      <w:proofErr w:type="spellEnd"/>
      <w:r>
        <w:t xml:space="preserve">/ dat se na unser </w:t>
      </w:r>
      <w:proofErr w:type="spellStart"/>
      <w:r>
        <w:t>ere</w:t>
      </w:r>
      <w:proofErr w:type="spellEnd"/>
      <w:r>
        <w:t xml:space="preserve"> </w:t>
      </w:r>
      <w:proofErr w:type="spellStart"/>
      <w:r>
        <w:t>gantz</w:t>
      </w:r>
      <w:proofErr w:type="spellEnd"/>
      <w:r>
        <w:t xml:space="preserve"> </w:t>
      </w:r>
      <w:proofErr w:type="spellStart"/>
      <w:r>
        <w:t>nichtes</w:t>
      </w:r>
      <w:proofErr w:type="spellEnd"/>
      <w:r>
        <w:t xml:space="preserve"> fragen/ </w:t>
      </w:r>
      <w:proofErr w:type="spellStart"/>
      <w:r>
        <w:t>Wy</w:t>
      </w:r>
      <w:proofErr w:type="spellEnd"/>
      <w:r>
        <w:t xml:space="preserve"> </w:t>
      </w:r>
      <w:proofErr w:type="spellStart"/>
      <w:r>
        <w:t>konen</w:t>
      </w:r>
      <w:proofErr w:type="spellEnd"/>
      <w:r>
        <w:t xml:space="preserve"> </w:t>
      </w:r>
      <w:proofErr w:type="spellStart"/>
      <w:r>
        <w:t>ock</w:t>
      </w:r>
      <w:proofErr w:type="spellEnd"/>
      <w:r>
        <w:t xml:space="preserve"> nicht </w:t>
      </w:r>
      <w:proofErr w:type="spellStart"/>
      <w:r>
        <w:t>nauolge</w:t>
      </w:r>
      <w:proofErr w:type="spellEnd"/>
      <w:r>
        <w:t xml:space="preserve"> </w:t>
      </w:r>
      <w:proofErr w:type="spellStart"/>
      <w:r>
        <w:t>erem</w:t>
      </w:r>
      <w:proofErr w:type="spellEnd"/>
      <w:r>
        <w:t xml:space="preserve"> </w:t>
      </w:r>
      <w:proofErr w:type="spellStart"/>
      <w:r>
        <w:t>leuende</w:t>
      </w:r>
      <w:proofErr w:type="spellEnd"/>
      <w:r>
        <w:t xml:space="preserve">/ </w:t>
      </w:r>
      <w:proofErr w:type="spellStart"/>
      <w:r>
        <w:t>sunder</w:t>
      </w:r>
      <w:proofErr w:type="spellEnd"/>
      <w:r>
        <w:t xml:space="preserve"> </w:t>
      </w:r>
      <w:proofErr w:type="spellStart"/>
      <w:r>
        <w:t>wy</w:t>
      </w:r>
      <w:proofErr w:type="spellEnd"/>
      <w:r>
        <w:t xml:space="preserve"> </w:t>
      </w:r>
      <w:proofErr w:type="spellStart"/>
      <w:r>
        <w:t>scholen</w:t>
      </w:r>
      <w:proofErr w:type="spellEnd"/>
      <w:r>
        <w:t xml:space="preserve"> </w:t>
      </w:r>
      <w:proofErr w:type="spellStart"/>
      <w:r>
        <w:t>nauolge</w:t>
      </w:r>
      <w:proofErr w:type="spellEnd"/>
      <w:r>
        <w:t xml:space="preserve"> </w:t>
      </w:r>
      <w:proofErr w:type="spellStart"/>
      <w:r>
        <w:t>erer</w:t>
      </w:r>
      <w:proofErr w:type="spellEnd"/>
      <w:r>
        <w:t xml:space="preserve"> </w:t>
      </w:r>
      <w:proofErr w:type="spellStart"/>
      <w:r>
        <w:t>lere</w:t>
      </w:r>
      <w:proofErr w:type="spellEnd"/>
      <w:r>
        <w:t xml:space="preserve">/ welkere se uns </w:t>
      </w:r>
      <w:proofErr w:type="spellStart"/>
      <w:r>
        <w:t>hebden</w:t>
      </w:r>
      <w:proofErr w:type="spellEnd"/>
      <w:r>
        <w:t xml:space="preserve"> </w:t>
      </w:r>
      <w:proofErr w:type="spellStart"/>
      <w:r>
        <w:t>gelereth</w:t>
      </w:r>
      <w:proofErr w:type="spellEnd"/>
      <w:r>
        <w:t xml:space="preserve"> van Christo unsern </w:t>
      </w:r>
      <w:proofErr w:type="spellStart"/>
      <w:r>
        <w:t>heren</w:t>
      </w:r>
      <w:proofErr w:type="spellEnd"/>
      <w:r>
        <w:t xml:space="preserve">. </w:t>
      </w:r>
    </w:p>
    <w:p w14:paraId="1A65A1F0" w14:textId="77777777" w:rsidR="00BE76D1" w:rsidRDefault="00BE76D1" w:rsidP="00BE76D1">
      <w:pPr>
        <w:pStyle w:val="StandardWeb"/>
      </w:pPr>
      <w:proofErr w:type="spellStart"/>
      <w:r>
        <w:lastRenderedPageBreak/>
        <w:t>Vra</w:t>
      </w:r>
      <w:proofErr w:type="spellEnd"/>
      <w:r>
        <w:t xml:space="preserve">. </w:t>
      </w:r>
      <w:proofErr w:type="spellStart"/>
      <w:r>
        <w:t>Myt</w:t>
      </w:r>
      <w:proofErr w:type="spellEnd"/>
      <w:r>
        <w:t xml:space="preserve"> </w:t>
      </w:r>
      <w:proofErr w:type="spellStart"/>
      <w:r>
        <w:t>wat</w:t>
      </w:r>
      <w:proofErr w:type="spellEnd"/>
      <w:r>
        <w:t xml:space="preserve"> </w:t>
      </w:r>
      <w:proofErr w:type="spellStart"/>
      <w:r>
        <w:t>ere</w:t>
      </w:r>
      <w:proofErr w:type="spellEnd"/>
      <w:r>
        <w:t xml:space="preserve"> schal </w:t>
      </w:r>
      <w:proofErr w:type="spellStart"/>
      <w:r>
        <w:t>men</w:t>
      </w:r>
      <w:proofErr w:type="spellEnd"/>
      <w:r>
        <w:t xml:space="preserve"> de </w:t>
      </w:r>
      <w:proofErr w:type="spellStart"/>
      <w:r>
        <w:t>hilgen</w:t>
      </w:r>
      <w:proofErr w:type="spellEnd"/>
      <w:r>
        <w:t xml:space="preserve"> nicht </w:t>
      </w:r>
      <w:proofErr w:type="spellStart"/>
      <w:r>
        <w:t>eren</w:t>
      </w:r>
      <w:proofErr w:type="spellEnd"/>
      <w:r>
        <w:t>?</w:t>
      </w:r>
      <w:r>
        <w:br/>
      </w:r>
      <w:proofErr w:type="spellStart"/>
      <w:r>
        <w:t>Ant</w:t>
      </w:r>
      <w:proofErr w:type="spellEnd"/>
      <w:r>
        <w:t xml:space="preserve">. </w:t>
      </w:r>
      <w:proofErr w:type="spellStart"/>
      <w:r>
        <w:t>Myt</w:t>
      </w:r>
      <w:proofErr w:type="spellEnd"/>
      <w:r>
        <w:t xml:space="preserve"> der </w:t>
      </w:r>
      <w:proofErr w:type="spellStart"/>
      <w:r>
        <w:t>vorberörden</w:t>
      </w:r>
      <w:proofErr w:type="spellEnd"/>
      <w:r>
        <w:t xml:space="preserve"> welkere </w:t>
      </w:r>
      <w:proofErr w:type="spellStart"/>
      <w:r>
        <w:t>allene</w:t>
      </w:r>
      <w:proofErr w:type="spellEnd"/>
      <w:r>
        <w:t xml:space="preserve"> </w:t>
      </w:r>
      <w:proofErr w:type="spellStart"/>
      <w:r>
        <w:t>gade</w:t>
      </w:r>
      <w:proofErr w:type="spellEnd"/>
      <w:r>
        <w:t xml:space="preserve"> </w:t>
      </w:r>
      <w:proofErr w:type="spellStart"/>
      <w:r>
        <w:t>thogehörth</w:t>
      </w:r>
      <w:proofErr w:type="spellEnd"/>
      <w:r>
        <w:t xml:space="preserve">/ dar schal </w:t>
      </w:r>
      <w:proofErr w:type="spellStart"/>
      <w:r>
        <w:t>me</w:t>
      </w:r>
      <w:proofErr w:type="spellEnd"/>
      <w:r>
        <w:t xml:space="preserve"> se nicht </w:t>
      </w:r>
      <w:proofErr w:type="spellStart"/>
      <w:r>
        <w:t>mede</w:t>
      </w:r>
      <w:proofErr w:type="spellEnd"/>
      <w:r>
        <w:t xml:space="preserve"> </w:t>
      </w:r>
      <w:proofErr w:type="spellStart"/>
      <w:r>
        <w:t>eren</w:t>
      </w:r>
      <w:proofErr w:type="spellEnd"/>
      <w:r>
        <w:t xml:space="preserve">. Also </w:t>
      </w:r>
      <w:proofErr w:type="spellStart"/>
      <w:r>
        <w:t>nemand</w:t>
      </w:r>
      <w:proofErr w:type="spellEnd"/>
      <w:r>
        <w:t xml:space="preserve"> schal se </w:t>
      </w:r>
      <w:proofErr w:type="spellStart"/>
      <w:r>
        <w:t>anbeden</w:t>
      </w:r>
      <w:proofErr w:type="spellEnd"/>
      <w:r>
        <w:t xml:space="preserve">/ </w:t>
      </w:r>
      <w:proofErr w:type="spellStart"/>
      <w:r>
        <w:t>nene</w:t>
      </w:r>
      <w:proofErr w:type="spellEnd"/>
      <w:r>
        <w:t xml:space="preserve"> </w:t>
      </w:r>
      <w:proofErr w:type="spellStart"/>
      <w:r>
        <w:t>gnade</w:t>
      </w:r>
      <w:proofErr w:type="spellEnd"/>
      <w:r>
        <w:t xml:space="preserve">/ </w:t>
      </w:r>
      <w:proofErr w:type="spellStart"/>
      <w:r>
        <w:t>trost</w:t>
      </w:r>
      <w:proofErr w:type="spellEnd"/>
      <w:r>
        <w:t xml:space="preserve">/ und </w:t>
      </w:r>
      <w:proofErr w:type="spellStart"/>
      <w:r>
        <w:t>hulpe</w:t>
      </w:r>
      <w:proofErr w:type="spellEnd"/>
      <w:r>
        <w:t xml:space="preserve"> </w:t>
      </w:r>
      <w:proofErr w:type="spellStart"/>
      <w:r>
        <w:t>tho</w:t>
      </w:r>
      <w:proofErr w:type="spellEnd"/>
      <w:r>
        <w:t xml:space="preserve"> der </w:t>
      </w:r>
      <w:proofErr w:type="spellStart"/>
      <w:r>
        <w:t>salicheyt</w:t>
      </w:r>
      <w:proofErr w:type="spellEnd"/>
      <w:r>
        <w:t xml:space="preserve">/ </w:t>
      </w:r>
      <w:proofErr w:type="spellStart"/>
      <w:r>
        <w:t>syck</w:t>
      </w:r>
      <w:proofErr w:type="spellEnd"/>
      <w:r>
        <w:t xml:space="preserve"> van en </w:t>
      </w:r>
      <w:proofErr w:type="spellStart"/>
      <w:r>
        <w:t>vorhopen</w:t>
      </w:r>
      <w:proofErr w:type="spellEnd"/>
      <w:r>
        <w:t xml:space="preserve"> </w:t>
      </w:r>
      <w:proofErr w:type="spellStart"/>
      <w:r>
        <w:t>effte</w:t>
      </w:r>
      <w:proofErr w:type="spellEnd"/>
      <w:r>
        <w:t xml:space="preserve"> in se </w:t>
      </w:r>
      <w:proofErr w:type="spellStart"/>
      <w:r>
        <w:t>vortruwen</w:t>
      </w:r>
      <w:proofErr w:type="spellEnd"/>
      <w:r>
        <w:t xml:space="preserve">/ </w:t>
      </w:r>
      <w:proofErr w:type="spellStart"/>
      <w:r>
        <w:t>sunder</w:t>
      </w:r>
      <w:proofErr w:type="spellEnd"/>
      <w:r>
        <w:t xml:space="preserve"> </w:t>
      </w:r>
      <w:proofErr w:type="spellStart"/>
      <w:r>
        <w:t>allene</w:t>
      </w:r>
      <w:proofErr w:type="spellEnd"/>
      <w:r>
        <w:t xml:space="preserve"> in den </w:t>
      </w:r>
      <w:proofErr w:type="spellStart"/>
      <w:r>
        <w:t>eynigen</w:t>
      </w:r>
      <w:proofErr w:type="spellEnd"/>
      <w:r>
        <w:t xml:space="preserve"> </w:t>
      </w:r>
      <w:proofErr w:type="spellStart"/>
      <w:r>
        <w:t>myddeler</w:t>
      </w:r>
      <w:proofErr w:type="spellEnd"/>
      <w:r>
        <w:t xml:space="preserve"> </w:t>
      </w:r>
      <w:proofErr w:type="spellStart"/>
      <w:r>
        <w:t>JEsum</w:t>
      </w:r>
      <w:proofErr w:type="spellEnd"/>
      <w:r>
        <w:t xml:space="preserve"> </w:t>
      </w:r>
      <w:proofErr w:type="spellStart"/>
      <w:r>
        <w:t>Cristum</w:t>
      </w:r>
      <w:proofErr w:type="spellEnd"/>
      <w:r>
        <w:t xml:space="preserve">. Ok so </w:t>
      </w:r>
      <w:proofErr w:type="spellStart"/>
      <w:r>
        <w:t>is</w:t>
      </w:r>
      <w:proofErr w:type="spellEnd"/>
      <w:r>
        <w:t xml:space="preserve"> </w:t>
      </w:r>
      <w:proofErr w:type="spellStart"/>
      <w:r>
        <w:t>nemandt</w:t>
      </w:r>
      <w:proofErr w:type="spellEnd"/>
      <w:r>
        <w:t xml:space="preserve"> </w:t>
      </w:r>
      <w:proofErr w:type="spellStart"/>
      <w:r>
        <w:t>plichtich</w:t>
      </w:r>
      <w:proofErr w:type="spellEnd"/>
      <w:r>
        <w:t xml:space="preserve">/ en </w:t>
      </w:r>
      <w:proofErr w:type="spellStart"/>
      <w:r>
        <w:t>wat</w:t>
      </w:r>
      <w:proofErr w:type="spellEnd"/>
      <w:r>
        <w:t xml:space="preserve"> </w:t>
      </w:r>
      <w:proofErr w:type="spellStart"/>
      <w:r>
        <w:t>thoofferende</w:t>
      </w:r>
      <w:proofErr w:type="spellEnd"/>
      <w:r>
        <w:t xml:space="preserve"> noch </w:t>
      </w:r>
      <w:proofErr w:type="spellStart"/>
      <w:r>
        <w:t>thodenende</w:t>
      </w:r>
      <w:proofErr w:type="spellEnd"/>
      <w:r>
        <w:t xml:space="preserve">/ das </w:t>
      </w:r>
      <w:proofErr w:type="spellStart"/>
      <w:r>
        <w:t>sy</w:t>
      </w:r>
      <w:proofErr w:type="spellEnd"/>
      <w:r>
        <w:t xml:space="preserve">/ </w:t>
      </w:r>
      <w:proofErr w:type="spellStart"/>
      <w:r>
        <w:t>myt</w:t>
      </w:r>
      <w:proofErr w:type="spellEnd"/>
      <w:r>
        <w:t xml:space="preserve"> </w:t>
      </w:r>
      <w:proofErr w:type="spellStart"/>
      <w:r>
        <w:t>vastende</w:t>
      </w:r>
      <w:proofErr w:type="spellEnd"/>
      <w:r>
        <w:t xml:space="preserve">/ </w:t>
      </w:r>
      <w:proofErr w:type="spellStart"/>
      <w:r>
        <w:t>bedende</w:t>
      </w:r>
      <w:proofErr w:type="spellEnd"/>
      <w:r>
        <w:t xml:space="preserve">/ </w:t>
      </w:r>
      <w:proofErr w:type="spellStart"/>
      <w:r>
        <w:t>vyrende</w:t>
      </w:r>
      <w:proofErr w:type="spellEnd"/>
      <w:r>
        <w:t xml:space="preserve">/ </w:t>
      </w:r>
      <w:proofErr w:type="spellStart"/>
      <w:r>
        <w:t>almyssen</w:t>
      </w:r>
      <w:proofErr w:type="spellEnd"/>
      <w:r>
        <w:t xml:space="preserve"> </w:t>
      </w:r>
      <w:proofErr w:type="spellStart"/>
      <w:r>
        <w:t>geuende</w:t>
      </w:r>
      <w:proofErr w:type="spellEnd"/>
      <w:r>
        <w:t xml:space="preserve"> umme </w:t>
      </w:r>
      <w:proofErr w:type="spellStart"/>
      <w:r>
        <w:t>erent</w:t>
      </w:r>
      <w:proofErr w:type="spellEnd"/>
      <w:r>
        <w:t xml:space="preserve"> </w:t>
      </w:r>
      <w:proofErr w:type="spellStart"/>
      <w:r>
        <w:t>wylen</w:t>
      </w:r>
      <w:proofErr w:type="spellEnd"/>
      <w:r>
        <w:t xml:space="preserve">/ noch </w:t>
      </w:r>
      <w:proofErr w:type="spellStart"/>
      <w:r>
        <w:t>myth</w:t>
      </w:r>
      <w:proofErr w:type="spellEnd"/>
      <w:r>
        <w:t xml:space="preserve"> lichten </w:t>
      </w:r>
      <w:proofErr w:type="spellStart"/>
      <w:r>
        <w:t>anthostekende</w:t>
      </w:r>
      <w:proofErr w:type="spellEnd"/>
      <w:r>
        <w:t xml:space="preserve"> </w:t>
      </w:r>
      <w:proofErr w:type="spellStart"/>
      <w:r>
        <w:t>effte</w:t>
      </w:r>
      <w:proofErr w:type="spellEnd"/>
      <w:r>
        <w:t xml:space="preserve"> </w:t>
      </w:r>
      <w:proofErr w:type="spellStart"/>
      <w:r>
        <w:t>bernende</w:t>
      </w:r>
      <w:proofErr w:type="spellEnd"/>
      <w:r>
        <w:t xml:space="preserve">/ noch </w:t>
      </w:r>
      <w:proofErr w:type="spellStart"/>
      <w:r>
        <w:t>my</w:t>
      </w:r>
      <w:proofErr w:type="spellEnd"/>
      <w:r>
        <w:t xml:space="preserve"> </w:t>
      </w:r>
      <w:proofErr w:type="spellStart"/>
      <w:r>
        <w:t>Kärken</w:t>
      </w:r>
      <w:proofErr w:type="spellEnd"/>
      <w:r>
        <w:t xml:space="preserve">/ </w:t>
      </w:r>
      <w:proofErr w:type="spellStart"/>
      <w:r>
        <w:t>Capellen</w:t>
      </w:r>
      <w:proofErr w:type="spellEnd"/>
      <w:r>
        <w:t xml:space="preserve">/ Klusen/ Altare </w:t>
      </w:r>
      <w:proofErr w:type="spellStart"/>
      <w:r>
        <w:t>duende</w:t>
      </w:r>
      <w:proofErr w:type="spellEnd"/>
      <w:r>
        <w:t xml:space="preserve">. Ok so schal </w:t>
      </w:r>
      <w:proofErr w:type="spellStart"/>
      <w:r>
        <w:t>men</w:t>
      </w:r>
      <w:proofErr w:type="spellEnd"/>
      <w:r>
        <w:t xml:space="preserve"> se nicht </w:t>
      </w:r>
      <w:proofErr w:type="spellStart"/>
      <w:r>
        <w:t>soko</w:t>
      </w:r>
      <w:proofErr w:type="spellEnd"/>
      <w:r>
        <w:t xml:space="preserve"> to </w:t>
      </w:r>
      <w:proofErr w:type="spellStart"/>
      <w:r>
        <w:t>hilgen</w:t>
      </w:r>
      <w:proofErr w:type="spellEnd"/>
      <w:r>
        <w:t xml:space="preserve"> </w:t>
      </w:r>
      <w:proofErr w:type="spellStart"/>
      <w:r>
        <w:t>steden</w:t>
      </w:r>
      <w:proofErr w:type="spellEnd"/>
      <w:r>
        <w:t xml:space="preserve">. </w:t>
      </w:r>
      <w:proofErr w:type="spellStart"/>
      <w:r>
        <w:t>Dysser</w:t>
      </w:r>
      <w:proofErr w:type="spellEnd"/>
      <w:r>
        <w:t xml:space="preserve"> </w:t>
      </w:r>
      <w:proofErr w:type="spellStart"/>
      <w:r>
        <w:t>dynge</w:t>
      </w:r>
      <w:proofErr w:type="spellEnd"/>
      <w:r>
        <w:t xml:space="preserve"> willen se </w:t>
      </w:r>
      <w:proofErr w:type="spellStart"/>
      <w:r>
        <w:t>nenes</w:t>
      </w:r>
      <w:proofErr w:type="spellEnd"/>
      <w:r>
        <w:t xml:space="preserve"> </w:t>
      </w:r>
      <w:proofErr w:type="spellStart"/>
      <w:r>
        <w:t>hebben</w:t>
      </w:r>
      <w:proofErr w:type="spellEnd"/>
      <w:r>
        <w:t xml:space="preserve">/ </w:t>
      </w:r>
      <w:proofErr w:type="spellStart"/>
      <w:r>
        <w:t>wete</w:t>
      </w:r>
      <w:proofErr w:type="spellEnd"/>
      <w:r>
        <w:t xml:space="preserve"> se </w:t>
      </w:r>
      <w:proofErr w:type="spellStart"/>
      <w:r>
        <w:t>synt</w:t>
      </w:r>
      <w:proofErr w:type="spellEnd"/>
      <w:r>
        <w:t xml:space="preserve"> alle </w:t>
      </w:r>
      <w:proofErr w:type="spellStart"/>
      <w:r>
        <w:t>jegen</w:t>
      </w:r>
      <w:proofErr w:type="spellEnd"/>
      <w:r>
        <w:t xml:space="preserve"> </w:t>
      </w:r>
      <w:proofErr w:type="spellStart"/>
      <w:r>
        <w:t>god</w:t>
      </w:r>
      <w:proofErr w:type="spellEnd"/>
      <w:r>
        <w:t xml:space="preserve">/ und den </w:t>
      </w:r>
      <w:proofErr w:type="spellStart"/>
      <w:r>
        <w:t>christen</w:t>
      </w:r>
      <w:proofErr w:type="spellEnd"/>
      <w:r>
        <w:t xml:space="preserve"> </w:t>
      </w:r>
      <w:proofErr w:type="spellStart"/>
      <w:r>
        <w:t>gelouen</w:t>
      </w:r>
      <w:proofErr w:type="spellEnd"/>
      <w:r>
        <w:t xml:space="preserve">. </w:t>
      </w:r>
    </w:p>
    <w:p w14:paraId="48023E84" w14:textId="77777777" w:rsidR="00BE76D1" w:rsidRDefault="00BE76D1" w:rsidP="00BE76D1">
      <w:pPr>
        <w:pStyle w:val="StandardWeb"/>
      </w:pPr>
      <w:proofErr w:type="spellStart"/>
      <w:r>
        <w:t>Vra</w:t>
      </w:r>
      <w:proofErr w:type="spellEnd"/>
      <w:r>
        <w:t xml:space="preserve">. </w:t>
      </w:r>
      <w:proofErr w:type="spellStart"/>
      <w:r>
        <w:t>Betemet</w:t>
      </w:r>
      <w:proofErr w:type="spellEnd"/>
      <w:r>
        <w:t xml:space="preserve"> sick </w:t>
      </w:r>
      <w:proofErr w:type="spellStart"/>
      <w:r>
        <w:t>ock</w:t>
      </w:r>
      <w:proofErr w:type="spellEnd"/>
      <w:r>
        <w:t xml:space="preserve">/ dat </w:t>
      </w:r>
      <w:proofErr w:type="spellStart"/>
      <w:r>
        <w:t>men</w:t>
      </w:r>
      <w:proofErr w:type="spellEnd"/>
      <w:r>
        <w:t xml:space="preserve"> vor </w:t>
      </w:r>
      <w:proofErr w:type="spellStart"/>
      <w:r>
        <w:t>eren</w:t>
      </w:r>
      <w:proofErr w:type="spellEnd"/>
      <w:r>
        <w:t xml:space="preserve"> </w:t>
      </w:r>
      <w:proofErr w:type="spellStart"/>
      <w:r>
        <w:t>bylden</w:t>
      </w:r>
      <w:proofErr w:type="spellEnd"/>
      <w:r>
        <w:t xml:space="preserve"> </w:t>
      </w:r>
      <w:proofErr w:type="spellStart"/>
      <w:r>
        <w:t>syck</w:t>
      </w:r>
      <w:proofErr w:type="spellEnd"/>
      <w:r>
        <w:t xml:space="preserve"> </w:t>
      </w:r>
      <w:proofErr w:type="spellStart"/>
      <w:r>
        <w:t>knyge</w:t>
      </w:r>
      <w:proofErr w:type="spellEnd"/>
      <w:r>
        <w:t xml:space="preserve"> </w:t>
      </w:r>
      <w:proofErr w:type="spellStart"/>
      <w:r>
        <w:t>effte</w:t>
      </w:r>
      <w:proofErr w:type="spellEnd"/>
      <w:r>
        <w:t xml:space="preserve"> böge?</w:t>
      </w:r>
      <w:r>
        <w:br/>
      </w:r>
      <w:proofErr w:type="spellStart"/>
      <w:r>
        <w:t>Ant</w:t>
      </w:r>
      <w:proofErr w:type="spellEnd"/>
      <w:r>
        <w:t xml:space="preserve">. </w:t>
      </w:r>
      <w:proofErr w:type="spellStart"/>
      <w:r>
        <w:t>Neyn</w:t>
      </w:r>
      <w:proofErr w:type="spellEnd"/>
      <w:r>
        <w:t xml:space="preserve">/ </w:t>
      </w:r>
      <w:proofErr w:type="spellStart"/>
      <w:r>
        <w:t>sunder</w:t>
      </w:r>
      <w:proofErr w:type="spellEnd"/>
      <w:r>
        <w:t xml:space="preserve"> wen </w:t>
      </w:r>
      <w:proofErr w:type="spellStart"/>
      <w:r>
        <w:t>men</w:t>
      </w:r>
      <w:proofErr w:type="spellEnd"/>
      <w:r>
        <w:t xml:space="preserve"> höret lesen/ </w:t>
      </w:r>
      <w:proofErr w:type="spellStart"/>
      <w:r>
        <w:t>syngen</w:t>
      </w:r>
      <w:proofErr w:type="spellEnd"/>
      <w:r>
        <w:t xml:space="preserve">/ </w:t>
      </w:r>
      <w:proofErr w:type="spellStart"/>
      <w:r>
        <w:t>predeken</w:t>
      </w:r>
      <w:proofErr w:type="spellEnd"/>
      <w:r>
        <w:t xml:space="preserve">/ den </w:t>
      </w:r>
      <w:proofErr w:type="spellStart"/>
      <w:r>
        <w:t>namen</w:t>
      </w:r>
      <w:proofErr w:type="spellEnd"/>
      <w:r>
        <w:t xml:space="preserve"> </w:t>
      </w:r>
      <w:proofErr w:type="spellStart"/>
      <w:r>
        <w:t>Jhesu</w:t>
      </w:r>
      <w:proofErr w:type="spellEnd"/>
      <w:r>
        <w:t xml:space="preserve"> Christi so schalmen </w:t>
      </w:r>
      <w:proofErr w:type="spellStart"/>
      <w:r>
        <w:t>syck</w:t>
      </w:r>
      <w:proofErr w:type="spellEnd"/>
      <w:r>
        <w:t xml:space="preserve"> </w:t>
      </w:r>
      <w:proofErr w:type="spellStart"/>
      <w:r>
        <w:t>knyen</w:t>
      </w:r>
      <w:proofErr w:type="spellEnd"/>
      <w:r>
        <w:t xml:space="preserve"> und bögen/ nicht </w:t>
      </w:r>
      <w:proofErr w:type="spellStart"/>
      <w:r>
        <w:t>allene</w:t>
      </w:r>
      <w:proofErr w:type="spellEnd"/>
      <w:r>
        <w:t xml:space="preserve"> </w:t>
      </w:r>
      <w:proofErr w:type="spellStart"/>
      <w:r>
        <w:t>myth</w:t>
      </w:r>
      <w:proofErr w:type="spellEnd"/>
      <w:r>
        <w:t xml:space="preserve"> den </w:t>
      </w:r>
      <w:proofErr w:type="spellStart"/>
      <w:r>
        <w:t>benen</w:t>
      </w:r>
      <w:proofErr w:type="spellEnd"/>
      <w:r>
        <w:t xml:space="preserve">/ </w:t>
      </w:r>
      <w:proofErr w:type="spellStart"/>
      <w:r>
        <w:t>sunder</w:t>
      </w:r>
      <w:proofErr w:type="spellEnd"/>
      <w:r>
        <w:t xml:space="preserve"> </w:t>
      </w:r>
      <w:proofErr w:type="spellStart"/>
      <w:r>
        <w:t>myth</w:t>
      </w:r>
      <w:proofErr w:type="spellEnd"/>
      <w:r>
        <w:t xml:space="preserve"> dem </w:t>
      </w:r>
      <w:proofErr w:type="spellStart"/>
      <w:r>
        <w:t>gantzen</w:t>
      </w:r>
      <w:proofErr w:type="spellEnd"/>
      <w:r>
        <w:t xml:space="preserve"> </w:t>
      </w:r>
      <w:proofErr w:type="spellStart"/>
      <w:r>
        <w:t>herten</w:t>
      </w:r>
      <w:proofErr w:type="spellEnd"/>
      <w:r>
        <w:t xml:space="preserve">/ erst und lest. </w:t>
      </w:r>
    </w:p>
    <w:p w14:paraId="19252EFD" w14:textId="77777777" w:rsidR="00BE76D1" w:rsidRDefault="00BE76D1" w:rsidP="00BE76D1">
      <w:pPr>
        <w:pStyle w:val="StandardWeb"/>
      </w:pPr>
      <w:proofErr w:type="spellStart"/>
      <w:r>
        <w:t>Desse</w:t>
      </w:r>
      <w:proofErr w:type="spellEnd"/>
      <w:r>
        <w:t xml:space="preserve"> </w:t>
      </w:r>
      <w:proofErr w:type="spellStart"/>
      <w:r>
        <w:t>artikele</w:t>
      </w:r>
      <w:proofErr w:type="spellEnd"/>
      <w:r>
        <w:t xml:space="preserve"> </w:t>
      </w:r>
      <w:proofErr w:type="spellStart"/>
      <w:r>
        <w:t>vorberoerth</w:t>
      </w:r>
      <w:proofErr w:type="spellEnd"/>
      <w:r>
        <w:t xml:space="preserve">/ </w:t>
      </w:r>
      <w:proofErr w:type="spellStart"/>
      <w:r>
        <w:t>synth</w:t>
      </w:r>
      <w:proofErr w:type="spellEnd"/>
      <w:r>
        <w:t xml:space="preserve"> alle </w:t>
      </w:r>
      <w:proofErr w:type="spellStart"/>
      <w:r>
        <w:t>gegrundet</w:t>
      </w:r>
      <w:proofErr w:type="spellEnd"/>
      <w:r>
        <w:t xml:space="preserve"> in der </w:t>
      </w:r>
      <w:proofErr w:type="spellStart"/>
      <w:r>
        <w:t>hilgen</w:t>
      </w:r>
      <w:proofErr w:type="spellEnd"/>
      <w:r>
        <w:t xml:space="preserve"> </w:t>
      </w:r>
      <w:proofErr w:type="spellStart"/>
      <w:r>
        <w:t>schrifft</w:t>
      </w:r>
      <w:proofErr w:type="spellEnd"/>
      <w:r>
        <w:t xml:space="preserve"> </w:t>
      </w:r>
      <w:proofErr w:type="spellStart"/>
      <w:r>
        <w:t>Wol</w:t>
      </w:r>
      <w:proofErr w:type="spellEnd"/>
      <w:r>
        <w:t xml:space="preserve"> </w:t>
      </w:r>
      <w:proofErr w:type="spellStart"/>
      <w:r>
        <w:t>syck</w:t>
      </w:r>
      <w:proofErr w:type="spellEnd"/>
      <w:r>
        <w:t xml:space="preserve"> </w:t>
      </w:r>
      <w:proofErr w:type="spellStart"/>
      <w:r>
        <w:t>hyrynne</w:t>
      </w:r>
      <w:proofErr w:type="spellEnd"/>
      <w:r>
        <w:t xml:space="preserve"> </w:t>
      </w:r>
      <w:proofErr w:type="spellStart"/>
      <w:r>
        <w:t>ouet</w:t>
      </w:r>
      <w:proofErr w:type="spellEnd"/>
      <w:r>
        <w:t xml:space="preserve"> de </w:t>
      </w:r>
      <w:proofErr w:type="spellStart"/>
      <w:r>
        <w:t>werdt</w:t>
      </w:r>
      <w:proofErr w:type="spellEnd"/>
      <w:r>
        <w:t xml:space="preserve"> </w:t>
      </w:r>
      <w:proofErr w:type="spellStart"/>
      <w:r>
        <w:t>vinden</w:t>
      </w:r>
      <w:proofErr w:type="spellEnd"/>
      <w:r>
        <w:t xml:space="preserve"> den </w:t>
      </w:r>
      <w:proofErr w:type="spellStart"/>
      <w:r>
        <w:t>wech</w:t>
      </w:r>
      <w:proofErr w:type="spellEnd"/>
      <w:r>
        <w:t xml:space="preserve"> </w:t>
      </w:r>
      <w:proofErr w:type="spellStart"/>
      <w:r>
        <w:t>tho</w:t>
      </w:r>
      <w:proofErr w:type="spellEnd"/>
      <w:r>
        <w:t xml:space="preserve"> der </w:t>
      </w:r>
      <w:proofErr w:type="spellStart"/>
      <w:r>
        <w:t>salicheit</w:t>
      </w:r>
      <w:proofErr w:type="spellEnd"/>
      <w:r>
        <w:t xml:space="preserve">/ Des </w:t>
      </w:r>
      <w:proofErr w:type="spellStart"/>
      <w:r>
        <w:t>gunne</w:t>
      </w:r>
      <w:proofErr w:type="spellEnd"/>
      <w:r>
        <w:t xml:space="preserve"> uns </w:t>
      </w:r>
      <w:proofErr w:type="spellStart"/>
      <w:r>
        <w:t>Godt</w:t>
      </w:r>
      <w:proofErr w:type="spellEnd"/>
      <w:r>
        <w:t xml:space="preserve"> de Vader/ </w:t>
      </w:r>
      <w:proofErr w:type="spellStart"/>
      <w:r>
        <w:t>Sone</w:t>
      </w:r>
      <w:proofErr w:type="spellEnd"/>
      <w:r>
        <w:t xml:space="preserve"> </w:t>
      </w:r>
      <w:proofErr w:type="spellStart"/>
      <w:r>
        <w:t>unde</w:t>
      </w:r>
      <w:proofErr w:type="spellEnd"/>
      <w:r>
        <w:t xml:space="preserve"> </w:t>
      </w:r>
      <w:proofErr w:type="spellStart"/>
      <w:r>
        <w:t>hylgegeyst</w:t>
      </w:r>
      <w:proofErr w:type="spellEnd"/>
      <w:r>
        <w:t xml:space="preserve"> in </w:t>
      </w:r>
      <w:proofErr w:type="spellStart"/>
      <w:r>
        <w:t>ewycheyt</w:t>
      </w:r>
      <w:proofErr w:type="spellEnd"/>
      <w:r>
        <w:t xml:space="preserve"> Amen. </w:t>
      </w:r>
    </w:p>
    <w:p w14:paraId="42885C01" w14:textId="77777777" w:rsidR="00BE76D1" w:rsidRDefault="00BE76D1" w:rsidP="00BE76D1">
      <w:pPr>
        <w:pStyle w:val="StandardWeb"/>
      </w:pPr>
      <w:r>
        <w:t xml:space="preserve">Gedruckt </w:t>
      </w:r>
      <w:proofErr w:type="spellStart"/>
      <w:r>
        <w:t>unde</w:t>
      </w:r>
      <w:proofErr w:type="spellEnd"/>
      <w:r>
        <w:t xml:space="preserve"> </w:t>
      </w:r>
      <w:proofErr w:type="spellStart"/>
      <w:r>
        <w:t>volendet</w:t>
      </w:r>
      <w:proofErr w:type="spellEnd"/>
      <w:r>
        <w:t xml:space="preserve"> am </w:t>
      </w:r>
      <w:proofErr w:type="spellStart"/>
      <w:r>
        <w:t>lesten</w:t>
      </w:r>
      <w:proofErr w:type="spellEnd"/>
      <w:r>
        <w:t xml:space="preserve"> </w:t>
      </w:r>
      <w:proofErr w:type="spellStart"/>
      <w:r>
        <w:t>dage</w:t>
      </w:r>
      <w:proofErr w:type="spellEnd"/>
      <w:r>
        <w:t xml:space="preserve"> </w:t>
      </w:r>
      <w:proofErr w:type="spellStart"/>
      <w:r>
        <w:t>Februarij</w:t>
      </w:r>
      <w:proofErr w:type="spellEnd"/>
      <w:r>
        <w:t xml:space="preserve"> anno des </w:t>
      </w:r>
      <w:proofErr w:type="spellStart"/>
      <w:r>
        <w:t>ryngeren</w:t>
      </w:r>
      <w:proofErr w:type="spellEnd"/>
      <w:r>
        <w:t xml:space="preserve"> </w:t>
      </w:r>
      <w:proofErr w:type="spellStart"/>
      <w:r>
        <w:t>tals</w:t>
      </w:r>
      <w:proofErr w:type="spellEnd"/>
      <w:r>
        <w:t xml:space="preserve"> </w:t>
      </w:r>
      <w:proofErr w:type="spellStart"/>
      <w:r>
        <w:t>jm</w:t>
      </w:r>
      <w:proofErr w:type="spellEnd"/>
      <w:r>
        <w:t xml:space="preserve"> </w:t>
      </w:r>
      <w:proofErr w:type="spellStart"/>
      <w:r>
        <w:t>vyffundtwyntyghesten</w:t>
      </w:r>
      <w:proofErr w:type="spellEnd"/>
      <w:r>
        <w:t xml:space="preserve">. </w:t>
      </w:r>
      <w:proofErr w:type="spellStart"/>
      <w:r>
        <w:t>Ludowich</w:t>
      </w:r>
      <w:proofErr w:type="spellEnd"/>
      <w:r>
        <w:t xml:space="preserve"> </w:t>
      </w:r>
      <w:proofErr w:type="spellStart"/>
      <w:r>
        <w:t>Dyetz</w:t>
      </w:r>
      <w:proofErr w:type="spellEnd"/>
      <w:r>
        <w:t xml:space="preserve">. </w:t>
      </w:r>
    </w:p>
    <w:p w14:paraId="043E5FC5" w14:textId="77777777" w:rsidR="00BE76D1" w:rsidRDefault="00BE76D1" w:rsidP="00BE76D1">
      <w:pPr>
        <w:pStyle w:val="StandardWeb"/>
      </w:pPr>
      <w:proofErr w:type="spellStart"/>
      <w:r>
        <w:t>M.D.XXv</w:t>
      </w:r>
      <w:proofErr w:type="spellEnd"/>
      <w:r>
        <w:t xml:space="preserve">. </w:t>
      </w:r>
    </w:p>
    <w:p w14:paraId="76A6B066" w14:textId="77777777" w:rsidR="0022039F" w:rsidRDefault="0022039F" w:rsidP="0022039F"/>
    <w:p w14:paraId="73CA4026" w14:textId="77777777" w:rsidR="00D5498D" w:rsidRPr="00D5498D" w:rsidRDefault="007166CE" w:rsidP="008E63BE">
      <w:pPr>
        <w:pStyle w:val="berschrift1"/>
      </w:pPr>
      <w:r>
        <w:br w:type="page"/>
      </w:r>
      <w:r w:rsidR="00D5498D" w:rsidRPr="00D5498D">
        <w:lastRenderedPageBreak/>
        <w:t>Quellen:</w:t>
      </w:r>
    </w:p>
    <w:p w14:paraId="310BDED4"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2F702995"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7CF8064D"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5216BB9F"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4D28A225"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2AE1480C"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1F95CFB3"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514DC99D"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303C5FBB"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17315EA8"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5C08FEB7"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60208859" w14:textId="20A5425F"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298B"/>
    <w:rsid w:val="00082307"/>
    <w:rsid w:val="000C66E5"/>
    <w:rsid w:val="001F54C4"/>
    <w:rsid w:val="0022039F"/>
    <w:rsid w:val="00272484"/>
    <w:rsid w:val="00297F83"/>
    <w:rsid w:val="002E6D11"/>
    <w:rsid w:val="00381C0C"/>
    <w:rsid w:val="00537F59"/>
    <w:rsid w:val="007166CE"/>
    <w:rsid w:val="007E1779"/>
    <w:rsid w:val="0083667B"/>
    <w:rsid w:val="008D7463"/>
    <w:rsid w:val="008E417E"/>
    <w:rsid w:val="008E63BE"/>
    <w:rsid w:val="00945C33"/>
    <w:rsid w:val="00BE76D1"/>
    <w:rsid w:val="00C35859"/>
    <w:rsid w:val="00CC4EAC"/>
    <w:rsid w:val="00CE298B"/>
    <w:rsid w:val="00D14D4F"/>
    <w:rsid w:val="00D549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396E74"/>
  <w15:chartTrackingRefBased/>
  <w15:docId w15:val="{16CE9D9F-4B52-4FEA-AA28-FE58852AE9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semiHidden/>
    <w:unhideWhenUsed/>
    <w:rsid w:val="00BE76D1"/>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865822212">
      <w:bodyDiv w:val="1"/>
      <w:marLeft w:val="0"/>
      <w:marRight w:val="0"/>
      <w:marTop w:val="0"/>
      <w:marBottom w:val="0"/>
      <w:divBdr>
        <w:top w:val="none" w:sz="0" w:space="0" w:color="auto"/>
        <w:left w:val="none" w:sz="0" w:space="0" w:color="auto"/>
        <w:bottom w:val="none" w:sz="0" w:space="0" w:color="auto"/>
        <w:right w:val="none" w:sz="0" w:space="0" w:color="auto"/>
      </w:divBdr>
      <w:divsChild>
        <w:div w:id="154799075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webmaster@glaubensstimme.de" TargetMode="External"/><Relationship Id="rId5" Type="http://schemas.openxmlformats.org/officeDocument/2006/relationships/hyperlink" Target="http://www.glaubensstimme.de/" TargetMode="External"/><Relationship Id="rId4"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Buecher2020.dotx</Template>
  <TotalTime>0</TotalTime>
  <Pages>8</Pages>
  <Words>2121</Words>
  <Characters>13368</Characters>
  <Application>Microsoft Office Word</Application>
  <DocSecurity>0</DocSecurity>
  <Lines>111</Lines>
  <Paragraphs>30</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LinksUpToDate>false</LinksUpToDate>
  <CharactersWithSpaces>15459</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cp:keywords/>
  <dc:description/>
  <cp:lastModifiedBy>Andreas Janssen</cp:lastModifiedBy>
  <cp:revision>3</cp:revision>
  <dcterms:created xsi:type="dcterms:W3CDTF">2020-11-15T06:56:00Z</dcterms:created>
  <dcterms:modified xsi:type="dcterms:W3CDTF">2020-11-16T13:47:00Z</dcterms:modified>
  <dc:title>Katechismus</dc:title>
  <dc:creator>Slüter, Joachim</dc:creator>
  <dc:language>de</dc:language>
</cp:coreProperties>
</file>